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CC5" w:rsidRPr="00BA7D12" w:rsidRDefault="00184CC5" w:rsidP="00E34302">
      <w:pPr>
        <w:pStyle w:val="Heading1"/>
        <w:spacing w:line="240" w:lineRule="auto"/>
        <w:jc w:val="right"/>
        <w:rPr>
          <w:rFonts w:ascii="Times New Roman" w:hAnsi="Times New Roman"/>
          <w:color w:val="auto"/>
          <w:lang w:val="ru-RU"/>
        </w:rPr>
      </w:pPr>
      <w:r w:rsidRPr="00BA7D12">
        <w:rPr>
          <w:rFonts w:ascii="Times New Roman" w:hAnsi="Times New Roman"/>
          <w:color w:val="auto"/>
          <w:lang w:val="ru-RU"/>
        </w:rPr>
        <w:t>Сергій</w:t>
      </w:r>
      <w:r w:rsidRPr="0093051C">
        <w:rPr>
          <w:rFonts w:ascii="Times New Roman" w:hAnsi="Times New Roman"/>
          <w:color w:val="auto"/>
          <w:lang w:val="ru-RU"/>
        </w:rPr>
        <w:t xml:space="preserve"> </w:t>
      </w:r>
      <w:r w:rsidRPr="00BA7D12">
        <w:rPr>
          <w:rFonts w:ascii="Times New Roman" w:hAnsi="Times New Roman"/>
          <w:color w:val="auto"/>
          <w:lang w:val="ru-RU"/>
        </w:rPr>
        <w:t>Скрипка</w:t>
      </w:r>
    </w:p>
    <w:p w:rsidR="00184CC5" w:rsidRPr="0093051C" w:rsidRDefault="00184CC5" w:rsidP="00E34302">
      <w:pPr>
        <w:spacing w:line="240" w:lineRule="auto"/>
        <w:jc w:val="right"/>
        <w:rPr>
          <w:rFonts w:ascii="Times New Roman" w:hAnsi="Times New Roman"/>
          <w:b/>
          <w:sz w:val="28"/>
          <w:szCs w:val="28"/>
          <w:lang w:val="ru-RU"/>
        </w:rPr>
      </w:pPr>
      <w:r w:rsidRPr="0093051C">
        <w:rPr>
          <w:rFonts w:ascii="Times New Roman" w:hAnsi="Times New Roman"/>
          <w:b/>
          <w:sz w:val="28"/>
          <w:szCs w:val="28"/>
          <w:lang w:val="ru-RU"/>
        </w:rPr>
        <w:t xml:space="preserve"> (Українка, Україна) </w:t>
      </w:r>
    </w:p>
    <w:p w:rsidR="00184CC5" w:rsidRPr="003F2BCF" w:rsidRDefault="00184CC5" w:rsidP="003F2BCF">
      <w:pPr>
        <w:pStyle w:val="Heading1"/>
        <w:jc w:val="center"/>
        <w:rPr>
          <w:rFonts w:ascii="Times New Roman" w:hAnsi="Times New Roman"/>
          <w:b w:val="0"/>
          <w:color w:val="auto"/>
          <w:lang w:val="ru-RU"/>
        </w:rPr>
      </w:pPr>
      <w:r w:rsidRPr="003F2BCF">
        <w:rPr>
          <w:rFonts w:ascii="Times New Roman" w:hAnsi="Times New Roman"/>
          <w:color w:val="auto"/>
          <w:lang w:val="ru-RU"/>
        </w:rPr>
        <w:t>Р</w:t>
      </w:r>
      <w:r>
        <w:rPr>
          <w:rFonts w:ascii="Times New Roman" w:hAnsi="Times New Roman"/>
          <w:color w:val="auto"/>
          <w:lang w:val="ru-RU"/>
        </w:rPr>
        <w:t>ИТОРИКА КИЇВСЬКОЇ РУСІ</w:t>
      </w:r>
      <w:r w:rsidRPr="003F2BCF">
        <w:rPr>
          <w:rFonts w:ascii="Times New Roman" w:hAnsi="Times New Roman"/>
          <w:color w:val="auto"/>
          <w:lang w:val="ru-RU"/>
        </w:rPr>
        <w:t xml:space="preserve">: </w:t>
      </w:r>
      <w:r>
        <w:rPr>
          <w:rFonts w:ascii="Times New Roman" w:hAnsi="Times New Roman"/>
          <w:color w:val="auto"/>
          <w:lang w:val="ru-RU"/>
        </w:rPr>
        <w:t>ОСНОВИ, РОЗВИТОК І ЗНАЧЕННЯ</w:t>
      </w:r>
    </w:p>
    <w:p w:rsidR="00184CC5" w:rsidRDefault="00184CC5" w:rsidP="001C4F99">
      <w:pPr>
        <w:spacing w:line="360" w:lineRule="auto"/>
        <w:ind w:left="-567" w:right="-432" w:firstLine="567"/>
        <w:jc w:val="both"/>
        <w:rPr>
          <w:rFonts w:ascii="Times New Roman" w:hAnsi="Times New Roman"/>
          <w:sz w:val="28"/>
          <w:szCs w:val="28"/>
          <w:lang w:val="ru-RU"/>
        </w:rPr>
      </w:pPr>
    </w:p>
    <w:p w:rsidR="00184CC5" w:rsidRPr="00C75D0C" w:rsidRDefault="00184CC5" w:rsidP="001C4F99">
      <w:pPr>
        <w:spacing w:line="360" w:lineRule="auto"/>
        <w:ind w:left="-567" w:right="-432" w:firstLine="567"/>
        <w:jc w:val="both"/>
        <w:rPr>
          <w:rFonts w:ascii="Times New Roman" w:hAnsi="Times New Roman"/>
          <w:sz w:val="28"/>
          <w:szCs w:val="28"/>
          <w:lang w:val="ru-RU"/>
        </w:rPr>
      </w:pPr>
      <w:r w:rsidRPr="00AE2465">
        <w:rPr>
          <w:rFonts w:ascii="Times New Roman" w:hAnsi="Times New Roman"/>
          <w:sz w:val="28"/>
          <w:szCs w:val="28"/>
          <w:lang w:val="ru-RU"/>
        </w:rPr>
        <w:t xml:space="preserve">Риторика Київської Русі є важливою частиною культурного і духовного спадку нашої держави. Вона формувалася на перетині язичницьких традицій та християнського світогляду, який укорінився після Хрещення Русі в 988 році. Це мистецтво впливу через слово відігравало ключову роль у дипломатії, </w:t>
      </w:r>
      <w:r w:rsidRPr="00C75D0C">
        <w:rPr>
          <w:rFonts w:ascii="Times New Roman" w:hAnsi="Times New Roman"/>
          <w:sz w:val="28"/>
          <w:szCs w:val="28"/>
          <w:lang w:val="ru-RU"/>
        </w:rPr>
        <w:t xml:space="preserve">церковному </w:t>
      </w:r>
      <w:r w:rsidRPr="00C75D0C">
        <w:rPr>
          <w:rFonts w:ascii="Times New Roman" w:hAnsi="Times New Roman"/>
          <w:sz w:val="28"/>
          <w:szCs w:val="28"/>
          <w:lang w:val="uk-UA"/>
        </w:rPr>
        <w:t xml:space="preserve">житті та освіті. </w:t>
      </w:r>
      <w:r w:rsidRPr="00C75D0C">
        <w:rPr>
          <w:rFonts w:ascii="Times New Roman" w:hAnsi="Times New Roman"/>
          <w:sz w:val="28"/>
          <w:szCs w:val="28"/>
          <w:lang w:val="ru-RU"/>
        </w:rPr>
        <w:t>У статті розглянуто основи риторики Київської Русі, її розвиток у різних сферах життя та значення для подальшого формування української літературної традиції.</w:t>
      </w:r>
    </w:p>
    <w:p w:rsidR="00184CC5" w:rsidRPr="00D130EE" w:rsidRDefault="00184CC5" w:rsidP="00AE2465">
      <w:pPr>
        <w:pStyle w:val="Heading2"/>
        <w:spacing w:line="360" w:lineRule="auto"/>
        <w:ind w:left="-567" w:right="-432"/>
        <w:jc w:val="both"/>
        <w:rPr>
          <w:rFonts w:ascii="Times New Roman" w:hAnsi="Times New Roman"/>
          <w:color w:val="auto"/>
          <w:sz w:val="28"/>
          <w:szCs w:val="28"/>
          <w:lang w:val="ru-RU"/>
        </w:rPr>
      </w:pPr>
      <w:r w:rsidRPr="00D130EE">
        <w:rPr>
          <w:rFonts w:ascii="Times New Roman" w:hAnsi="Times New Roman"/>
          <w:color w:val="auto"/>
          <w:sz w:val="28"/>
          <w:szCs w:val="28"/>
          <w:lang w:val="ru-RU"/>
        </w:rPr>
        <w:t>1. Язичницькі витоки риторики Київської Русі</w:t>
      </w:r>
    </w:p>
    <w:p w:rsidR="00184CC5" w:rsidRPr="00AE2465" w:rsidRDefault="00184CC5" w:rsidP="00950360">
      <w:pPr>
        <w:spacing w:line="360" w:lineRule="auto"/>
        <w:ind w:left="-567" w:right="-432" w:firstLine="425"/>
        <w:jc w:val="both"/>
        <w:rPr>
          <w:rFonts w:ascii="Times New Roman" w:hAnsi="Times New Roman"/>
          <w:sz w:val="28"/>
          <w:szCs w:val="28"/>
          <w:lang w:val="ru-RU"/>
        </w:rPr>
      </w:pPr>
      <w:r w:rsidRPr="00AE2465">
        <w:rPr>
          <w:rFonts w:ascii="Times New Roman" w:hAnsi="Times New Roman"/>
          <w:sz w:val="28"/>
          <w:szCs w:val="28"/>
          <w:lang w:val="ru-RU"/>
        </w:rPr>
        <w:t xml:space="preserve">До прийняття християнства основою комунікації у Київській Русі були усні традиції. Язичницькі волхви, князі та інші лідери громад активно використовували силу слова для закликів до боротьби, </w:t>
      </w:r>
      <w:r w:rsidRPr="00F35981">
        <w:rPr>
          <w:rFonts w:ascii="Times New Roman" w:hAnsi="Times New Roman"/>
          <w:sz w:val="28"/>
          <w:szCs w:val="28"/>
          <w:lang w:val="ru-RU"/>
        </w:rPr>
        <w:t xml:space="preserve">укладення союзів чи вирішення </w:t>
      </w:r>
      <w:r>
        <w:rPr>
          <w:rFonts w:ascii="Times New Roman" w:hAnsi="Times New Roman"/>
          <w:sz w:val="28"/>
          <w:szCs w:val="28"/>
          <w:lang w:val="ru-RU"/>
        </w:rPr>
        <w:t xml:space="preserve">спорів. </w:t>
      </w:r>
      <w:r w:rsidRPr="00AE2465">
        <w:rPr>
          <w:rFonts w:ascii="Times New Roman" w:hAnsi="Times New Roman"/>
          <w:sz w:val="28"/>
          <w:szCs w:val="28"/>
          <w:lang w:val="ru-RU"/>
        </w:rPr>
        <w:t>Елементи риторики проявлялися у формі міфів, легенд, обрядів і пісень. Особливо популярними були заклики під час бойових дій та молитви до богів. Наприклад, промови князів мали чітку структуру: звернення до слухачів, аргументація, емоційний заклик і висновок.</w:t>
      </w:r>
    </w:p>
    <w:p w:rsidR="00184CC5" w:rsidRPr="00893333" w:rsidRDefault="00184CC5" w:rsidP="0005564B">
      <w:pPr>
        <w:pStyle w:val="Heading2"/>
        <w:spacing w:line="360" w:lineRule="auto"/>
        <w:ind w:left="-567" w:right="-432"/>
        <w:jc w:val="center"/>
        <w:rPr>
          <w:rFonts w:ascii="Times New Roman" w:hAnsi="Times New Roman"/>
          <w:color w:val="auto"/>
          <w:sz w:val="28"/>
          <w:szCs w:val="28"/>
          <w:lang w:val="ru-RU"/>
        </w:rPr>
      </w:pPr>
      <w:r w:rsidRPr="00893333">
        <w:rPr>
          <w:rFonts w:ascii="Times New Roman" w:hAnsi="Times New Roman"/>
          <w:color w:val="auto"/>
          <w:sz w:val="28"/>
          <w:szCs w:val="28"/>
          <w:lang w:val="ru-RU"/>
        </w:rPr>
        <w:t>2. Вплив християнства на риторику Київської Русі</w:t>
      </w:r>
    </w:p>
    <w:p w:rsidR="00184CC5" w:rsidRPr="00AE2465" w:rsidRDefault="00184CC5" w:rsidP="00AE2465">
      <w:pPr>
        <w:spacing w:line="360" w:lineRule="auto"/>
        <w:ind w:left="-567" w:right="-432"/>
        <w:jc w:val="both"/>
        <w:rPr>
          <w:rFonts w:ascii="Times New Roman" w:hAnsi="Times New Roman"/>
          <w:sz w:val="28"/>
          <w:szCs w:val="28"/>
          <w:lang w:val="ru-RU"/>
        </w:rPr>
      </w:pPr>
      <w:r w:rsidRPr="00AE2465">
        <w:rPr>
          <w:rFonts w:ascii="Times New Roman" w:hAnsi="Times New Roman"/>
          <w:sz w:val="28"/>
          <w:szCs w:val="28"/>
          <w:lang w:val="ru-RU"/>
        </w:rPr>
        <w:t>Хрещення Русі стало вирішальним кроком у розвитку письмової риторики. Християнська література принесла нові форми текстів: проповіді, послання, житія святих. Вони були покликані не лише передати духовні істини, а й впливати на свідомість слухачів і читачів.</w:t>
      </w:r>
      <w:r>
        <w:rPr>
          <w:rFonts w:ascii="Times New Roman" w:hAnsi="Times New Roman"/>
          <w:sz w:val="28"/>
          <w:szCs w:val="28"/>
          <w:lang w:val="ru-RU"/>
        </w:rPr>
        <w:t xml:space="preserve"> </w:t>
      </w:r>
      <w:r w:rsidRPr="00AE2465">
        <w:rPr>
          <w:rFonts w:ascii="Times New Roman" w:hAnsi="Times New Roman"/>
          <w:sz w:val="28"/>
          <w:szCs w:val="28"/>
          <w:lang w:val="ru-RU"/>
        </w:rPr>
        <w:t>Перші проповідники, такі як Іларіон Київський, вдосконалювали мистецтво слова, використовуючи біблійні сюжети, алегорії та метафори. Їхня риторика мала чітко визначену мету – навернути людей до християнської віри та утвердити її в їхньому повсякденному житті.</w:t>
      </w:r>
    </w:p>
    <w:p w:rsidR="00184CC5" w:rsidRDefault="00184CC5" w:rsidP="007560C6">
      <w:pPr>
        <w:pStyle w:val="Heading2"/>
        <w:spacing w:line="360" w:lineRule="auto"/>
        <w:ind w:left="-567" w:right="-432"/>
        <w:jc w:val="center"/>
        <w:rPr>
          <w:rFonts w:ascii="Times New Roman" w:hAnsi="Times New Roman"/>
          <w:color w:val="auto"/>
          <w:sz w:val="28"/>
          <w:szCs w:val="28"/>
          <w:lang w:val="ru-RU"/>
        </w:rPr>
      </w:pPr>
      <w:r w:rsidRPr="007560C6">
        <w:rPr>
          <w:rFonts w:ascii="Times New Roman" w:hAnsi="Times New Roman"/>
          <w:color w:val="auto"/>
          <w:sz w:val="28"/>
          <w:szCs w:val="28"/>
          <w:lang w:val="ru-RU"/>
        </w:rPr>
        <w:t>3. "Слово про закон і благодать" – зразок давньоруської риторики</w:t>
      </w:r>
    </w:p>
    <w:p w:rsidR="00184CC5" w:rsidRPr="00C71A29" w:rsidRDefault="00184CC5" w:rsidP="00840BD2">
      <w:pPr>
        <w:spacing w:line="360" w:lineRule="auto"/>
        <w:ind w:left="-567" w:right="-432" w:firstLine="567"/>
        <w:jc w:val="both"/>
        <w:rPr>
          <w:sz w:val="28"/>
          <w:szCs w:val="28"/>
          <w:lang w:val="ru-RU"/>
        </w:rPr>
      </w:pPr>
      <w:r w:rsidRPr="00C71A29">
        <w:rPr>
          <w:sz w:val="28"/>
          <w:szCs w:val="28"/>
          <w:lang w:val="ru-RU"/>
        </w:rPr>
        <w:t xml:space="preserve">Першим великим християнським проповідником України-Русі був митрополит Іларіон (р.н. невід. – 1054). Талант Іларіона виявився у проповіді, названій "Слово о законі і благодаті", уякій автор виступив поборником політичної та культурної самостійності держави. "Слово" містить похвалу князеві Володимиру Великому, яку Іларіон виголосив у роковини смерті князя. Шанує промовець і Ярослава Мудрого, який продовжив справу батька. Закінчує похвалу патріотична молитва. Виховним ідеалом для українців Іларіон вважав підготовку молодого покоління до захисту рідної землі. За приклад він ставив князів Ігоря і Святослава, які мужньо обороняли державу. Вихованню молоді на героїчних традиціях ритор надавав загальнодержавного значення. Про оригінальність поглядів Іларіона свідчить пропагування активної позиції особистості в суспільстві. У творі виявились освіченість та ерудованість Іларіона, ораторський і письменницький талант. Автор демонструє національну свідомість у своїй любові до Батьківщини, гордість, що він син української землі. Говорячи про Володимира, наголошує: "Не в невідомій землі панував, а в українській, про яку </w:t>
      </w:r>
      <w:r>
        <w:rPr>
          <w:sz w:val="28"/>
          <w:szCs w:val="28"/>
          <w:lang w:val="ru-RU"/>
        </w:rPr>
        <w:t xml:space="preserve">чують на всіх кінцях світу" [2, с. </w:t>
      </w:r>
      <w:r w:rsidRPr="00C71A29">
        <w:rPr>
          <w:sz w:val="28"/>
          <w:szCs w:val="28"/>
          <w:lang w:val="ru-RU"/>
        </w:rPr>
        <w:t>59 − 60].</w:t>
      </w:r>
    </w:p>
    <w:p w:rsidR="00184CC5" w:rsidRDefault="00184CC5" w:rsidP="006F68FD">
      <w:pPr>
        <w:spacing w:line="360" w:lineRule="auto"/>
        <w:ind w:left="-567" w:right="-432"/>
        <w:jc w:val="both"/>
        <w:rPr>
          <w:sz w:val="28"/>
          <w:szCs w:val="28"/>
          <w:lang w:val="ru-RU"/>
        </w:rPr>
      </w:pPr>
      <w:r>
        <w:rPr>
          <w:sz w:val="28"/>
          <w:szCs w:val="28"/>
          <w:lang w:val="ru-RU"/>
        </w:rPr>
        <w:t>«</w:t>
      </w:r>
      <w:r w:rsidRPr="00832923">
        <w:rPr>
          <w:rFonts w:ascii="Times New Roman" w:hAnsi="Times New Roman"/>
          <w:sz w:val="28"/>
          <w:szCs w:val="28"/>
          <w:lang w:val="ru-RU"/>
        </w:rPr>
        <w:t>Слово про закон і благодать»</w:t>
      </w:r>
      <w:r w:rsidRPr="00256E66">
        <w:rPr>
          <w:sz w:val="28"/>
          <w:szCs w:val="28"/>
          <w:lang w:val="ru-RU"/>
        </w:rPr>
        <w:t xml:space="preserve">Іларіона Київського стало одним із перших риторичних шедеврів Київської Русі. У цьому творі автор порівнює старозавітний закон із новозавітною благодаттю, обґрунтовуючи перевагу християнської </w:t>
      </w:r>
      <w:r>
        <w:rPr>
          <w:sz w:val="28"/>
          <w:szCs w:val="28"/>
          <w:lang w:val="ru-RU"/>
        </w:rPr>
        <w:t xml:space="preserve">віри. </w:t>
      </w:r>
    </w:p>
    <w:p w:rsidR="00184CC5" w:rsidRDefault="00184CC5" w:rsidP="006F68FD">
      <w:pPr>
        <w:spacing w:line="360" w:lineRule="auto"/>
        <w:ind w:left="-567" w:right="-432"/>
        <w:jc w:val="both"/>
        <w:rPr>
          <w:sz w:val="28"/>
          <w:szCs w:val="28"/>
          <w:lang w:val="ru-RU"/>
        </w:rPr>
      </w:pPr>
      <w:r w:rsidRPr="00256E66">
        <w:rPr>
          <w:sz w:val="28"/>
          <w:szCs w:val="28"/>
          <w:lang w:val="ru-RU"/>
        </w:rPr>
        <w:t>Іларіон майстерно використовує такі риторичні засоби, як:</w:t>
      </w:r>
      <w:r w:rsidRPr="00256E66">
        <w:rPr>
          <w:sz w:val="28"/>
          <w:szCs w:val="28"/>
          <w:lang w:val="ru-RU"/>
        </w:rPr>
        <w:br/>
        <w:t>- Порівняння – для підкреслення контрасту між язичницьким минулим і християнським</w:t>
      </w:r>
      <w:r>
        <w:rPr>
          <w:sz w:val="28"/>
          <w:szCs w:val="28"/>
          <w:lang w:val="ru-RU"/>
        </w:rPr>
        <w:t xml:space="preserve">  майбутнім. </w:t>
      </w:r>
    </w:p>
    <w:p w:rsidR="00184CC5" w:rsidRPr="006F68FD" w:rsidRDefault="00184CC5" w:rsidP="006F68FD">
      <w:pPr>
        <w:spacing w:line="360" w:lineRule="auto"/>
        <w:ind w:left="-567" w:right="-432"/>
        <w:jc w:val="both"/>
        <w:rPr>
          <w:rFonts w:ascii="Times New Roman" w:hAnsi="Times New Roman"/>
          <w:sz w:val="28"/>
          <w:szCs w:val="28"/>
          <w:lang w:val="ru-RU"/>
        </w:rPr>
      </w:pPr>
      <w:r w:rsidRPr="00256E66">
        <w:rPr>
          <w:sz w:val="28"/>
          <w:szCs w:val="28"/>
          <w:lang w:val="ru-RU"/>
        </w:rPr>
        <w:t>- Алегорії – для пояснення складних богословських концепцій.</w:t>
      </w:r>
      <w:r w:rsidRPr="00256E66">
        <w:rPr>
          <w:sz w:val="28"/>
          <w:szCs w:val="28"/>
          <w:lang w:val="ru-RU"/>
        </w:rPr>
        <w:br/>
      </w:r>
      <w:r w:rsidRPr="006F68FD">
        <w:rPr>
          <w:rFonts w:ascii="Times New Roman" w:hAnsi="Times New Roman"/>
          <w:sz w:val="28"/>
          <w:szCs w:val="28"/>
          <w:lang w:val="ru-RU"/>
        </w:rPr>
        <w:t>Зразком ораторського мистецтва можна вважати вступне слово до "Повчання": "Сидячи на санях [готуючись до смерті (Г.О.)], помислив я в душі своїй і похвалив Бога, що допровадив він мене, грішного, до цих днів. Хай діти мої чи інший хтось, слухаючи грамоту цю, не посміються, але кому з дітей моїх любо, хай прийме її в серце своє і стан</w:t>
      </w:r>
      <w:r>
        <w:rPr>
          <w:rFonts w:ascii="Times New Roman" w:hAnsi="Times New Roman"/>
          <w:sz w:val="28"/>
          <w:szCs w:val="28"/>
          <w:lang w:val="ru-RU"/>
        </w:rPr>
        <w:t>е не лінитися, а трудитися" [3, с.</w:t>
      </w:r>
      <w:r w:rsidRPr="006F68FD">
        <w:rPr>
          <w:rFonts w:ascii="Times New Roman" w:hAnsi="Times New Roman"/>
          <w:sz w:val="28"/>
          <w:szCs w:val="28"/>
          <w:lang w:val="ru-RU"/>
        </w:rPr>
        <w:t>10-11]. Ідеї "Повчання Володимира Мономаха дітям" не втратили актуальності й донині. Ось декілька порад: "Старих шануйте, як батька, а молодих, як братів", "У домі своєму не лінуйтеся, але за всім доглядайте", "Остерігайтеся брехні і пияцтва, бо в ньому душа погибає і тіло", "Куди не підете, де не спинитесь, напійте, нагодуйте хоч одного кого-небудь; найбільше ж шануйте гостя", "Хворого навістіть… і людини не проминіть, не привітавши, добре слово скажіть їй", "А якщо вмієте щось, то не забувайте того доброго, а чого не вмієте, то того навчайтеся", "Страх перед Б</w:t>
      </w:r>
      <w:r>
        <w:rPr>
          <w:rFonts w:ascii="Times New Roman" w:hAnsi="Times New Roman"/>
          <w:sz w:val="28"/>
          <w:szCs w:val="28"/>
          <w:lang w:val="ru-RU"/>
        </w:rPr>
        <w:t>огом вважайте вищим за все" [3, с.</w:t>
      </w:r>
      <w:r w:rsidRPr="006F68FD">
        <w:rPr>
          <w:rFonts w:ascii="Times New Roman" w:hAnsi="Times New Roman"/>
          <w:sz w:val="28"/>
          <w:szCs w:val="28"/>
          <w:lang w:val="ru-RU"/>
        </w:rPr>
        <w:t xml:space="preserve">10 − 11]. Як бачимо, моральні настанови Володимира Мономаха відзначаються ясністю, стислістю, глибоким філософським сенсом. Ось ще один зразок риторично побудованого тексту: "Але ж, кінець кінцем, страх перед Богом вважайте вищим за все. Якщо будете забувати все [що я написав тут], то частіше перечитуйте; і мені не соромно буде </w:t>
      </w:r>
      <w:r>
        <w:rPr>
          <w:rFonts w:ascii="Times New Roman" w:hAnsi="Times New Roman"/>
          <w:sz w:val="28"/>
          <w:szCs w:val="28"/>
          <w:lang w:val="ru-RU"/>
        </w:rPr>
        <w:t>[за вас], і вам буде добре" [3, с.</w:t>
      </w:r>
      <w:r w:rsidRPr="006F68FD">
        <w:rPr>
          <w:rFonts w:ascii="Times New Roman" w:hAnsi="Times New Roman"/>
          <w:sz w:val="28"/>
          <w:szCs w:val="28"/>
          <w:lang w:val="ru-RU"/>
        </w:rPr>
        <w:t>10 − 11]. Блискучим оратором, творцем величально-похвальних промов був Кирило Туровський (бл. 1130-1134 – 1182). Він є автором численних повчань, послань, молитов, володів ораторським і політичним талантом, за що в народі був прозваний Златоустом. Цінність становить його "Слово в новий тиждень після Пасхи", яке автор побудував за суворими законами красномовства. Митець відомий також як учитель риторики: радив бути уважним до слова, старанно відшукуючи потрібне для найто</w:t>
      </w:r>
      <w:r>
        <w:rPr>
          <w:rFonts w:ascii="Times New Roman" w:hAnsi="Times New Roman"/>
          <w:sz w:val="28"/>
          <w:szCs w:val="28"/>
          <w:lang w:val="ru-RU"/>
        </w:rPr>
        <w:t>чнішого висловлювання думки [4, с.</w:t>
      </w:r>
      <w:r w:rsidRPr="006F68FD">
        <w:rPr>
          <w:rFonts w:ascii="Times New Roman" w:hAnsi="Times New Roman"/>
          <w:sz w:val="28"/>
          <w:szCs w:val="28"/>
          <w:lang w:val="ru-RU"/>
        </w:rPr>
        <w:t xml:space="preserve">103]. У 1701 році в результаті реорганізації Київського братського колегіуму утворилася Києво-Могилянська академія – перший вищий навчальний заклад України, який мав статус європейського і тривалий час був єдиним вогнищем просвіти й культури не тільки в Україні, але й у Росії, значною мірою в Білорусії та південних слов’янських країнах. Риторику спудеї вивчали упродовж восьми років: читався курс світської риторики на ідейній основі античності, студенти створювали ораторські промови, були бажаними учасниками багатьох урочистих та церковних подій. Водночас церковного красномовства навчали лише бажаючих, бо студенти риторики </w:t>
      </w:r>
      <w:r>
        <w:rPr>
          <w:rFonts w:ascii="Times New Roman" w:hAnsi="Times New Roman"/>
          <w:sz w:val="28"/>
          <w:szCs w:val="28"/>
          <w:lang w:val="ru-RU"/>
        </w:rPr>
        <w:t xml:space="preserve">вважались світськими людьми [5, с. </w:t>
      </w:r>
      <w:r w:rsidRPr="006F68FD">
        <w:rPr>
          <w:rFonts w:ascii="Times New Roman" w:hAnsi="Times New Roman"/>
          <w:sz w:val="28"/>
          <w:szCs w:val="28"/>
          <w:lang w:val="ru-RU"/>
        </w:rPr>
        <w:t>64]. Неоціненний внесок у вітчизняну риторику зробив видатний церковний, політичний і громадський діяч, учений, педагог, письменник Феофан (Єлеазар) Прокопович (1677-1681 – 1736). Риторика Феофана Прокоповича складається з 10 книг, у яких висвітлено основні питання риторичного курсу, що читався ним у Києво-Могилянській академії. Тут найповніше сформований слов’янський риторичний ідеал. Мету і завдання риторики він убачав у тому, щоб навчити, як за допомогою мистецтва слова дати відповіді на важливі запитання і переконати, що ці відповіді є правильними. У своєму курсі риторики Прокопович розвинув теорію риторичного ідеалу, сформованого ще Цицероном і Квінтіліаном, описуючи достоїнства оратора: уміло розпочати виклад; бути наполегливим у навчанні; бути дотепним у розважанні, сильним і багатослівним у зворушенні; добирати стиль згідно з вимогами справи і часу. Актуальною залишається думка Феофана Прокоповича про національну користь красномовства, адже воно спрямоване на захист інтересів країни, її авторитету, увічнення її історії, заохочення молоді до подвигів. Усі його рекомендації й риторичні поради спрямовувалися на досягнення ефективнос</w:t>
      </w:r>
      <w:r>
        <w:rPr>
          <w:rFonts w:ascii="Times New Roman" w:hAnsi="Times New Roman"/>
          <w:sz w:val="28"/>
          <w:szCs w:val="28"/>
          <w:lang w:val="ru-RU"/>
        </w:rPr>
        <w:t>ті промов [4, с.</w:t>
      </w:r>
      <w:r w:rsidRPr="006F68FD">
        <w:rPr>
          <w:rFonts w:ascii="Times New Roman" w:hAnsi="Times New Roman"/>
          <w:sz w:val="28"/>
          <w:szCs w:val="28"/>
          <w:lang w:val="ru-RU"/>
        </w:rPr>
        <w:t>105 − 106]. У Х</w:t>
      </w:r>
      <w:r w:rsidRPr="006F68FD">
        <w:rPr>
          <w:rFonts w:ascii="Times New Roman" w:hAnsi="Times New Roman"/>
          <w:sz w:val="28"/>
          <w:szCs w:val="28"/>
        </w:rPr>
        <w:t>V</w:t>
      </w:r>
      <w:r w:rsidRPr="006F68FD">
        <w:rPr>
          <w:rFonts w:ascii="Times New Roman" w:hAnsi="Times New Roman"/>
          <w:sz w:val="28"/>
          <w:szCs w:val="28"/>
          <w:lang w:val="ru-RU"/>
        </w:rPr>
        <w:t>ІІІ столітті великий просвітитель, філософ, поет, перший народний учитель та ритор Григорій Савич Сковорода (1722-1794) виступає з палким словом щодо ідей народності та природовідповідності у вихованні та освіті. У своїх поетичних та філософських творах, поемах, байках, які є зразком красномовства, він дає поради щодо виховання. Цікаві міркування висловлює Г. С. Сковорода у філософській притчі "Благодарний Єродій". У вступі автор пояснює, що Єродій подібний до журавля. Цей птах освятився в богословських згадуваннях за свою вдячність та людинолюбство. Журавлі годують і носять на собі своїх батьків. У притчі мавпа розмовляє з пташеням Єродієм. Зі слів Єродія дізнаємося, що він із радістю годує своїх старих немічних батьків, а також носить їх на собі. Адже саме батьки виховали його, бо є два головні батьківські обов’язки – це благо породити і благо навчити. Природу автор називає всенародною і справжньою вчителькою. Далі Сковорода розмірковує так: "Народженого на добро неважко навчити на добро, хоч навчити, хоч привчити, хоч відучити. Від природи, яко матері, легесенько достигає і наука собою. Це є всенародна і справжня вчителька, і єдина". І далі: "Всяка справа спіє, якщо вона вказує дорогу. Не заважай тільки їй, а коли можеш, відвертай перешкоди і буцім шлях для неї розчищай: дійсно сама вона чисто і вдало все виконає. Клубок сам собою покотиться з гори: убери лише камінь перешкоди, що йому заважає. Не вчи його котитись, а тільки допомагай…Вчитель і лікар – не вчитель і лікар, а лише служник природи, єдиної і справжн</w:t>
      </w:r>
      <w:r>
        <w:rPr>
          <w:rFonts w:ascii="Times New Roman" w:hAnsi="Times New Roman"/>
          <w:sz w:val="28"/>
          <w:szCs w:val="28"/>
          <w:lang w:val="ru-RU"/>
        </w:rPr>
        <w:t>ьої і лікарки, і вчительки" [6, с.</w:t>
      </w:r>
      <w:r w:rsidRPr="006F68FD">
        <w:rPr>
          <w:rFonts w:ascii="Times New Roman" w:hAnsi="Times New Roman"/>
          <w:sz w:val="28"/>
          <w:szCs w:val="28"/>
          <w:lang w:val="ru-RU"/>
        </w:rPr>
        <w:t>162-163]. Погляди Г. С. Сковороди не втратили своєї актуальності і в наш час: він один із перших засновників гуманістичної та демократичної педагогіки, його настанови відповідають усім сучасним вимогам педагогічної риторики. Крім того, багато з його висловлювань набули справжнього афористичного звучання. Отже, вивчення та врахування в сучасній науці і практиці поглядів та досвіду великих ораторів минулого надає поштовх для наукових пошуків у створенні новітніх систем формування особистості сучасного педагога, його саморозвитку та самореалізації. Це цілком відповідає сучасному положенню про розкриття потенційних можливостей особистості сучасного студента, про формування його риторичної компетенції як невід’ємного компонента педагогічної та загальної комунікативної компетенції.- Заклики – для створення емоційного зв’язку з аудиторією.</w:t>
      </w:r>
    </w:p>
    <w:p w:rsidR="00184CC5" w:rsidRPr="0002354D" w:rsidRDefault="00184CC5" w:rsidP="00AE2465">
      <w:pPr>
        <w:pStyle w:val="Heading2"/>
        <w:spacing w:line="360" w:lineRule="auto"/>
        <w:ind w:left="-567" w:right="-432"/>
        <w:jc w:val="both"/>
        <w:rPr>
          <w:rFonts w:ascii="Times New Roman" w:hAnsi="Times New Roman"/>
          <w:color w:val="auto"/>
          <w:sz w:val="28"/>
          <w:szCs w:val="28"/>
          <w:lang w:val="ru-RU"/>
        </w:rPr>
      </w:pPr>
      <w:r w:rsidRPr="0002354D">
        <w:rPr>
          <w:rFonts w:ascii="Times New Roman" w:hAnsi="Times New Roman"/>
          <w:color w:val="auto"/>
          <w:sz w:val="28"/>
          <w:szCs w:val="28"/>
          <w:lang w:val="ru-RU"/>
        </w:rPr>
        <w:t>4. Роль риторики в освіті Київської Русі</w:t>
      </w:r>
    </w:p>
    <w:p w:rsidR="00184CC5" w:rsidRPr="00AE2465" w:rsidRDefault="00184CC5" w:rsidP="00AE2465">
      <w:pPr>
        <w:spacing w:line="360" w:lineRule="auto"/>
        <w:ind w:left="-567" w:right="-432"/>
        <w:jc w:val="both"/>
        <w:rPr>
          <w:rFonts w:ascii="Times New Roman" w:hAnsi="Times New Roman"/>
          <w:sz w:val="28"/>
          <w:szCs w:val="28"/>
          <w:lang w:val="ru-RU"/>
        </w:rPr>
      </w:pPr>
      <w:r w:rsidRPr="00AE2465">
        <w:rPr>
          <w:rFonts w:ascii="Times New Roman" w:hAnsi="Times New Roman"/>
          <w:sz w:val="28"/>
          <w:szCs w:val="28"/>
          <w:lang w:val="ru-RU"/>
        </w:rPr>
        <w:t>Риторика стала основою освіти в Київській Русі, особливо після заснування шкіл при монастирях і церквах. Навчання риторики було спрямоване на підготовку духовенства, яке повинно було вміти переконувати та навчати своїх парафіян.</w:t>
      </w:r>
      <w:r w:rsidRPr="00AE2465">
        <w:rPr>
          <w:rFonts w:ascii="Times New Roman" w:hAnsi="Times New Roman"/>
          <w:sz w:val="28"/>
          <w:szCs w:val="28"/>
          <w:lang w:val="ru-RU"/>
        </w:rPr>
        <w:br/>
        <w:t>Перші школи в Києві (зокрема, школа при Софійському соборі) викладали основи граматики, риторики та богослов’я. Вивчення Священного Писання і творів отців церкви сприяло розвитку мислення й ораторських навичок.</w:t>
      </w:r>
    </w:p>
    <w:p w:rsidR="00184CC5" w:rsidRPr="00321DC6" w:rsidRDefault="00184CC5" w:rsidP="00AE2465">
      <w:pPr>
        <w:pStyle w:val="Heading2"/>
        <w:spacing w:line="360" w:lineRule="auto"/>
        <w:ind w:left="-567" w:right="-432"/>
        <w:jc w:val="both"/>
        <w:rPr>
          <w:rFonts w:ascii="Times New Roman" w:hAnsi="Times New Roman"/>
          <w:color w:val="auto"/>
          <w:sz w:val="28"/>
          <w:szCs w:val="28"/>
          <w:lang w:val="ru-RU"/>
        </w:rPr>
      </w:pPr>
      <w:r w:rsidRPr="00321DC6">
        <w:rPr>
          <w:rFonts w:ascii="Times New Roman" w:hAnsi="Times New Roman"/>
          <w:color w:val="auto"/>
          <w:sz w:val="28"/>
          <w:szCs w:val="28"/>
          <w:lang w:val="ru-RU"/>
        </w:rPr>
        <w:t>5. Риторика у політичному житті Київської Русі</w:t>
      </w:r>
    </w:p>
    <w:p w:rsidR="00184CC5" w:rsidRPr="00AE2465" w:rsidRDefault="00184CC5" w:rsidP="00AE2465">
      <w:pPr>
        <w:spacing w:line="360" w:lineRule="auto"/>
        <w:ind w:left="-567" w:right="-432"/>
        <w:jc w:val="both"/>
        <w:rPr>
          <w:rFonts w:ascii="Times New Roman" w:hAnsi="Times New Roman"/>
          <w:sz w:val="28"/>
          <w:szCs w:val="28"/>
          <w:lang w:val="ru-RU"/>
        </w:rPr>
      </w:pPr>
      <w:r w:rsidRPr="00AE2465">
        <w:rPr>
          <w:rFonts w:ascii="Times New Roman" w:hAnsi="Times New Roman"/>
          <w:sz w:val="28"/>
          <w:szCs w:val="28"/>
          <w:lang w:val="ru-RU"/>
        </w:rPr>
        <w:t>Політична діяльність князів та їхніх послів неможлива без майстерності переконання. Дипломатичні переговори, складання мирних угод і прийняття законів супроводжувалися промовами, які мали переконати слухачів у необхідності прийняти ті чи інші рішення.</w:t>
      </w:r>
      <w:r w:rsidRPr="00AE2465">
        <w:rPr>
          <w:rFonts w:ascii="Times New Roman" w:hAnsi="Times New Roman"/>
          <w:sz w:val="28"/>
          <w:szCs w:val="28"/>
          <w:lang w:val="ru-RU"/>
        </w:rPr>
        <w:br/>
        <w:t>Наприклад, у 'Повісті минулих літ' описуються численні промови князів, які демонструють знання психології слухачів та використання емоційних і логічних аргументів.</w:t>
      </w:r>
    </w:p>
    <w:p w:rsidR="00184CC5" w:rsidRPr="00321DC6" w:rsidRDefault="00184CC5" w:rsidP="00AE2465">
      <w:pPr>
        <w:pStyle w:val="Heading2"/>
        <w:spacing w:line="360" w:lineRule="auto"/>
        <w:ind w:left="-567" w:right="-432"/>
        <w:jc w:val="both"/>
        <w:rPr>
          <w:rFonts w:ascii="Times New Roman" w:hAnsi="Times New Roman"/>
          <w:color w:val="auto"/>
          <w:sz w:val="28"/>
          <w:szCs w:val="28"/>
          <w:lang w:val="ru-RU"/>
        </w:rPr>
      </w:pPr>
      <w:r w:rsidRPr="00321DC6">
        <w:rPr>
          <w:rFonts w:ascii="Times New Roman" w:hAnsi="Times New Roman"/>
          <w:color w:val="auto"/>
          <w:sz w:val="28"/>
          <w:szCs w:val="28"/>
          <w:lang w:val="ru-RU"/>
        </w:rPr>
        <w:t>6. Риторика у літературній спадщині</w:t>
      </w:r>
    </w:p>
    <w:p w:rsidR="00184CC5" w:rsidRPr="0093051C" w:rsidRDefault="00184CC5" w:rsidP="00AE2465">
      <w:pPr>
        <w:spacing w:line="360" w:lineRule="auto"/>
        <w:ind w:left="-567" w:right="-432"/>
        <w:jc w:val="both"/>
        <w:rPr>
          <w:rFonts w:ascii="Times New Roman" w:hAnsi="Times New Roman"/>
          <w:sz w:val="28"/>
          <w:szCs w:val="28"/>
          <w:lang w:val="ru-RU"/>
        </w:rPr>
      </w:pPr>
      <w:r w:rsidRPr="00AE2465">
        <w:rPr>
          <w:rFonts w:ascii="Times New Roman" w:hAnsi="Times New Roman"/>
          <w:sz w:val="28"/>
          <w:szCs w:val="28"/>
          <w:lang w:val="ru-RU"/>
        </w:rPr>
        <w:t>Окрім церковних текстів, риторичні прийоми використовувалися у літописах</w:t>
      </w:r>
      <w:r>
        <w:rPr>
          <w:rFonts w:ascii="Times New Roman" w:hAnsi="Times New Roman"/>
          <w:sz w:val="28"/>
          <w:szCs w:val="28"/>
          <w:lang w:val="ru-RU"/>
        </w:rPr>
        <w:t xml:space="preserve"> та героїчних творах, таких як «Слово о полку Ігоревім»</w:t>
      </w:r>
      <w:r w:rsidRPr="00AE2465">
        <w:rPr>
          <w:rFonts w:ascii="Times New Roman" w:hAnsi="Times New Roman"/>
          <w:sz w:val="28"/>
          <w:szCs w:val="28"/>
          <w:lang w:val="ru-RU"/>
        </w:rPr>
        <w:t xml:space="preserve">. </w:t>
      </w:r>
      <w:r w:rsidRPr="00323E3A">
        <w:rPr>
          <w:rFonts w:ascii="Times New Roman" w:hAnsi="Times New Roman"/>
          <w:sz w:val="28"/>
          <w:szCs w:val="28"/>
          <w:lang w:val="ru-RU"/>
        </w:rPr>
        <w:t xml:space="preserve">Ці твори не лише описували події, а й прагнули викликати у читачів або </w:t>
      </w:r>
      <w:r w:rsidRPr="00442081">
        <w:rPr>
          <w:rFonts w:ascii="Times New Roman" w:hAnsi="Times New Roman"/>
          <w:sz w:val="28"/>
          <w:szCs w:val="28"/>
          <w:lang w:val="ru-RU"/>
        </w:rPr>
        <w:t>слухачів почуття гордості, патріотизму</w:t>
      </w:r>
      <w:r w:rsidRPr="00442081">
        <w:rPr>
          <w:rFonts w:ascii="Times New Roman" w:hAnsi="Times New Roman"/>
          <w:sz w:val="28"/>
          <w:szCs w:val="28"/>
          <w:lang w:val="uk-UA"/>
        </w:rPr>
        <w:t xml:space="preserve"> та духовної та єдності.</w:t>
      </w:r>
      <w:r w:rsidRPr="00323E3A">
        <w:rPr>
          <w:rFonts w:ascii="Times New Roman" w:hAnsi="Times New Roman"/>
          <w:sz w:val="28"/>
          <w:szCs w:val="28"/>
          <w:lang w:val="ru-RU"/>
        </w:rPr>
        <w:t xml:space="preserve">Автори майстерно використовували художні засоби: метафори, гіперболи, риторичні запитання. </w:t>
      </w:r>
      <w:r w:rsidRPr="0093051C">
        <w:rPr>
          <w:rFonts w:ascii="Times New Roman" w:hAnsi="Times New Roman"/>
          <w:sz w:val="28"/>
          <w:szCs w:val="28"/>
          <w:lang w:val="ru-RU"/>
        </w:rPr>
        <w:t>Все це робило тексти не лише інформативними, а й емоційно насиченими.</w:t>
      </w:r>
    </w:p>
    <w:p w:rsidR="00184CC5" w:rsidRPr="00321DC6" w:rsidRDefault="00184CC5" w:rsidP="00AE2465">
      <w:pPr>
        <w:pStyle w:val="Heading2"/>
        <w:spacing w:line="360" w:lineRule="auto"/>
        <w:ind w:left="-567" w:right="-432"/>
        <w:jc w:val="both"/>
        <w:rPr>
          <w:rFonts w:ascii="Times New Roman" w:hAnsi="Times New Roman"/>
          <w:color w:val="auto"/>
          <w:sz w:val="28"/>
          <w:szCs w:val="28"/>
          <w:lang w:val="ru-RU"/>
        </w:rPr>
      </w:pPr>
      <w:r w:rsidRPr="00321DC6">
        <w:rPr>
          <w:rFonts w:ascii="Times New Roman" w:hAnsi="Times New Roman"/>
          <w:color w:val="auto"/>
          <w:sz w:val="28"/>
          <w:szCs w:val="28"/>
          <w:lang w:val="ru-RU"/>
        </w:rPr>
        <w:t>7. Значення риторики Київської Русі для сучасності</w:t>
      </w:r>
    </w:p>
    <w:p w:rsidR="00184CC5" w:rsidRPr="0093051C" w:rsidRDefault="00184CC5" w:rsidP="00AE2465">
      <w:pPr>
        <w:spacing w:line="360" w:lineRule="auto"/>
        <w:ind w:left="-567" w:right="-432"/>
        <w:jc w:val="both"/>
        <w:rPr>
          <w:rFonts w:ascii="Times New Roman" w:hAnsi="Times New Roman"/>
          <w:sz w:val="28"/>
          <w:szCs w:val="28"/>
          <w:lang w:val="uk-UA"/>
        </w:rPr>
      </w:pPr>
      <w:r w:rsidRPr="00AE2465">
        <w:rPr>
          <w:rFonts w:ascii="Times New Roman" w:hAnsi="Times New Roman"/>
          <w:sz w:val="28"/>
          <w:szCs w:val="28"/>
          <w:lang w:val="ru-RU"/>
        </w:rPr>
        <w:t xml:space="preserve">Риторика Київської Русі заклала основи української літературної та духовної традиції. Вона вплинула на формування національної самосвідомості, культури </w:t>
      </w:r>
      <w:r w:rsidRPr="00C12B94">
        <w:rPr>
          <w:sz w:val="28"/>
          <w:szCs w:val="28"/>
          <w:lang w:val="ru-RU"/>
        </w:rPr>
        <w:t>спілкування</w:t>
      </w:r>
      <w:r>
        <w:rPr>
          <w:sz w:val="28"/>
          <w:szCs w:val="28"/>
          <w:lang w:val="uk-UA"/>
        </w:rPr>
        <w:t xml:space="preserve"> і мистецтва слова. </w:t>
      </w:r>
      <w:r w:rsidRPr="0093051C">
        <w:rPr>
          <w:rFonts w:ascii="Times New Roman" w:hAnsi="Times New Roman"/>
          <w:sz w:val="28"/>
          <w:szCs w:val="28"/>
          <w:lang w:val="uk-UA"/>
        </w:rPr>
        <w:t>Сьогодні вивчення риторики Київської Русі допомагає краще зрозуміти наші історичні корені та спадщину. Це знання також корисне для розвитку сучасної ораторської майстерності.</w:t>
      </w:r>
    </w:p>
    <w:p w:rsidR="00184CC5" w:rsidRPr="0093051C" w:rsidRDefault="00184CC5" w:rsidP="00AE2465">
      <w:pPr>
        <w:pStyle w:val="Heading2"/>
        <w:spacing w:line="360" w:lineRule="auto"/>
        <w:ind w:left="-567" w:right="-432"/>
        <w:jc w:val="both"/>
        <w:rPr>
          <w:rFonts w:ascii="Times New Roman" w:hAnsi="Times New Roman"/>
          <w:color w:val="auto"/>
          <w:sz w:val="28"/>
          <w:szCs w:val="28"/>
          <w:lang w:val="uk-UA"/>
        </w:rPr>
      </w:pPr>
      <w:r w:rsidRPr="0093051C">
        <w:rPr>
          <w:rFonts w:ascii="Times New Roman" w:hAnsi="Times New Roman"/>
          <w:color w:val="auto"/>
          <w:sz w:val="28"/>
          <w:szCs w:val="28"/>
          <w:lang w:val="uk-UA"/>
        </w:rPr>
        <w:t>Висновок</w:t>
      </w:r>
    </w:p>
    <w:p w:rsidR="00184CC5" w:rsidRDefault="00184CC5" w:rsidP="006935D8">
      <w:pPr>
        <w:spacing w:line="360" w:lineRule="auto"/>
        <w:ind w:left="-567" w:right="-432"/>
        <w:jc w:val="both"/>
        <w:rPr>
          <w:rFonts w:ascii="Times New Roman" w:hAnsi="Times New Roman"/>
          <w:sz w:val="28"/>
          <w:szCs w:val="28"/>
          <w:lang w:val="uk-UA"/>
        </w:rPr>
      </w:pPr>
      <w:r w:rsidRPr="0093051C">
        <w:rPr>
          <w:rFonts w:ascii="Times New Roman" w:hAnsi="Times New Roman"/>
          <w:sz w:val="28"/>
          <w:szCs w:val="28"/>
          <w:lang w:val="uk-UA"/>
        </w:rPr>
        <w:t>Риторика Київської Русі є невід’ємною частиною культурної спадщини України.Її розвиток був тісно пов’язаний із становленням християнства, освіти та політичного життя. Унікальність риторики того періоду полягає в її здатності гармонійно поєднувати духовні ідеали з мистецтвом переконання, що робить її актуальною й сьогодні.</w:t>
      </w:r>
    </w:p>
    <w:p w:rsidR="00184CC5" w:rsidRDefault="00184CC5" w:rsidP="006935D8">
      <w:pPr>
        <w:spacing w:line="360" w:lineRule="auto"/>
        <w:ind w:left="-567" w:right="-432"/>
        <w:jc w:val="both"/>
        <w:rPr>
          <w:rFonts w:ascii="Times New Roman" w:hAnsi="Times New Roman"/>
          <w:sz w:val="28"/>
          <w:szCs w:val="28"/>
          <w:lang w:val="uk-UA"/>
        </w:rPr>
      </w:pPr>
    </w:p>
    <w:p w:rsidR="00184CC5" w:rsidRPr="00E62786" w:rsidRDefault="00184CC5" w:rsidP="0093051C">
      <w:pPr>
        <w:spacing w:line="360" w:lineRule="auto"/>
        <w:ind w:left="-567" w:right="-432"/>
        <w:rPr>
          <w:rFonts w:ascii="Times New Roman" w:hAnsi="Times New Roman"/>
          <w:b/>
          <w:sz w:val="28"/>
          <w:szCs w:val="28"/>
          <w:lang w:val="uk-UA"/>
        </w:rPr>
      </w:pPr>
      <w:r w:rsidRPr="00E62786">
        <w:rPr>
          <w:rFonts w:ascii="Times New Roman" w:hAnsi="Times New Roman"/>
          <w:b/>
          <w:sz w:val="28"/>
          <w:szCs w:val="28"/>
          <w:lang w:val="uk-UA"/>
        </w:rPr>
        <w:t>Література:</w:t>
      </w:r>
    </w:p>
    <w:p w:rsidR="00184CC5" w:rsidRPr="00445929" w:rsidRDefault="00184CC5" w:rsidP="0093051C">
      <w:pPr>
        <w:pStyle w:val="ListParagraph"/>
        <w:numPr>
          <w:ilvl w:val="0"/>
          <w:numId w:val="34"/>
        </w:numPr>
        <w:spacing w:line="360" w:lineRule="auto"/>
        <w:ind w:right="-432"/>
        <w:rPr>
          <w:rFonts w:ascii="Times New Roman" w:hAnsi="Times New Roman"/>
          <w:sz w:val="28"/>
          <w:szCs w:val="28"/>
          <w:lang w:val="uk-UA"/>
        </w:rPr>
      </w:pPr>
      <w:r w:rsidRPr="00445929">
        <w:rPr>
          <w:rFonts w:ascii="Times New Roman" w:hAnsi="Times New Roman"/>
          <w:sz w:val="28"/>
          <w:szCs w:val="28"/>
          <w:lang w:val="uk-UA"/>
        </w:rPr>
        <w:t xml:space="preserve">Артемова Л. В. Історія педагогіки України: Підручник. – К.: Либідь, 2006. – 424 с. </w:t>
      </w:r>
    </w:p>
    <w:p w:rsidR="00184CC5" w:rsidRPr="00445929" w:rsidRDefault="00184CC5" w:rsidP="00CA6207">
      <w:pPr>
        <w:pStyle w:val="ListParagraph"/>
        <w:numPr>
          <w:ilvl w:val="0"/>
          <w:numId w:val="34"/>
        </w:numPr>
        <w:spacing w:line="360" w:lineRule="auto"/>
        <w:ind w:right="-574"/>
        <w:jc w:val="both"/>
        <w:rPr>
          <w:rFonts w:ascii="Times New Roman" w:hAnsi="Times New Roman"/>
          <w:sz w:val="28"/>
          <w:szCs w:val="28"/>
          <w:lang w:val="uk-UA"/>
        </w:rPr>
      </w:pPr>
      <w:r w:rsidRPr="003A20F9">
        <w:rPr>
          <w:rFonts w:ascii="Times New Roman" w:hAnsi="Times New Roman"/>
          <w:sz w:val="28"/>
          <w:szCs w:val="28"/>
          <w:lang w:val="uk-UA"/>
        </w:rPr>
        <w:t>Гордієнко О.А. Ознайомлення студентів з основами історії вітчизняної риторики як засіб моделюван</w:t>
      </w:r>
      <w:r>
        <w:rPr>
          <w:rFonts w:ascii="Times New Roman" w:hAnsi="Times New Roman"/>
          <w:sz w:val="28"/>
          <w:szCs w:val="28"/>
          <w:lang w:val="uk-UA"/>
        </w:rPr>
        <w:t>ня образу сучасного педагога //</w:t>
      </w:r>
      <w:r w:rsidRPr="003A20F9">
        <w:rPr>
          <w:rFonts w:ascii="Times New Roman" w:hAnsi="Times New Roman"/>
          <w:sz w:val="28"/>
          <w:szCs w:val="28"/>
          <w:lang w:val="uk-UA"/>
        </w:rPr>
        <w:t>Науково</w:t>
      </w:r>
      <w:r>
        <w:rPr>
          <w:rFonts w:ascii="Times New Roman" w:hAnsi="Times New Roman"/>
          <w:sz w:val="28"/>
          <w:szCs w:val="28"/>
          <w:lang w:val="uk-UA"/>
        </w:rPr>
        <w:t>-</w:t>
      </w:r>
      <w:r w:rsidRPr="003A20F9">
        <w:rPr>
          <w:rFonts w:ascii="Times New Roman" w:hAnsi="Times New Roman"/>
          <w:sz w:val="28"/>
          <w:szCs w:val="28"/>
          <w:lang w:val="uk-UA"/>
        </w:rPr>
        <w:t>дослідна робота майбутніх педагогів з проблем культури української мови та методики її викладання в закладах освіти (Матеріали ІІ студентсько-викладацького науково-методичного семінару, 30 березня 2010 року). – Житомир: Видавництво ЖДУ ім. І. Франка, 2010. – С. 23 – 27.</w:t>
      </w:r>
    </w:p>
    <w:p w:rsidR="00184CC5" w:rsidRDefault="00184CC5" w:rsidP="0008350C">
      <w:pPr>
        <w:pStyle w:val="ListParagraph"/>
        <w:numPr>
          <w:ilvl w:val="0"/>
          <w:numId w:val="34"/>
        </w:numPr>
        <w:spacing w:line="360" w:lineRule="auto"/>
        <w:ind w:right="-574"/>
        <w:jc w:val="both"/>
        <w:rPr>
          <w:rFonts w:ascii="Times New Roman" w:hAnsi="Times New Roman"/>
          <w:sz w:val="28"/>
          <w:szCs w:val="28"/>
          <w:lang w:val="ru-RU"/>
        </w:rPr>
      </w:pPr>
      <w:r>
        <w:rPr>
          <w:rFonts w:ascii="Times New Roman" w:hAnsi="Times New Roman"/>
          <w:sz w:val="28"/>
          <w:szCs w:val="28"/>
          <w:lang w:val="ru-RU"/>
        </w:rPr>
        <w:t xml:space="preserve">Голуб </w:t>
      </w:r>
      <w:r w:rsidRPr="006F68FD">
        <w:rPr>
          <w:rFonts w:ascii="Times New Roman" w:hAnsi="Times New Roman"/>
          <w:sz w:val="28"/>
          <w:szCs w:val="28"/>
          <w:lang w:val="ru-RU"/>
        </w:rPr>
        <w:t>Н. Б. Самостійна робота студентів з риторики: Навчально</w:t>
      </w:r>
      <w:r>
        <w:rPr>
          <w:rFonts w:ascii="Times New Roman" w:hAnsi="Times New Roman"/>
          <w:sz w:val="28"/>
          <w:szCs w:val="28"/>
          <w:lang w:val="ru-RU"/>
        </w:rPr>
        <w:t>-</w:t>
      </w:r>
      <w:r w:rsidRPr="006F68FD">
        <w:rPr>
          <w:rFonts w:ascii="Times New Roman" w:hAnsi="Times New Roman"/>
          <w:sz w:val="28"/>
          <w:szCs w:val="28"/>
          <w:lang w:val="ru-RU"/>
        </w:rPr>
        <w:t>методичний посібник. – Черкаси: Брама-Україна, 2008. – 232 с. 5. Хижняк З. І. Києво-Могилянська академія. – 2-е вид., перер. і доп.– К.: Вища школа, 1981.–</w:t>
      </w:r>
      <w:r>
        <w:rPr>
          <w:rFonts w:ascii="Times New Roman" w:hAnsi="Times New Roman"/>
          <w:sz w:val="28"/>
          <w:szCs w:val="28"/>
          <w:lang w:val="ru-RU"/>
        </w:rPr>
        <w:t xml:space="preserve"> 36 с. </w:t>
      </w:r>
    </w:p>
    <w:p w:rsidR="00184CC5" w:rsidRPr="001A34C7" w:rsidRDefault="00184CC5" w:rsidP="00C22017">
      <w:pPr>
        <w:pStyle w:val="ListParagraph"/>
        <w:numPr>
          <w:ilvl w:val="0"/>
          <w:numId w:val="34"/>
        </w:numPr>
        <w:spacing w:line="360" w:lineRule="auto"/>
        <w:ind w:right="-574"/>
        <w:jc w:val="both"/>
        <w:rPr>
          <w:rFonts w:ascii="Times New Roman" w:hAnsi="Times New Roman"/>
          <w:sz w:val="28"/>
          <w:szCs w:val="28"/>
          <w:lang w:val="uk-UA"/>
        </w:rPr>
      </w:pPr>
      <w:r w:rsidRPr="006F68FD">
        <w:rPr>
          <w:rFonts w:ascii="Times New Roman" w:hAnsi="Times New Roman"/>
          <w:sz w:val="28"/>
          <w:szCs w:val="28"/>
          <w:lang w:val="ru-RU"/>
        </w:rPr>
        <w:t xml:space="preserve">З літопису за Лаврентіївським списком, Т. 1, вид. Археографічної комісії; Повчання Володимира Мономаха дітям // Хрестоматія з історії вітчизняної педагогіки / За ред. С. А. Литвинова. – К.: Освіта, 1961. – С. 10 − 11. </w:t>
      </w:r>
    </w:p>
    <w:p w:rsidR="00184CC5" w:rsidRPr="007A3975" w:rsidRDefault="00184CC5" w:rsidP="001A34C7">
      <w:pPr>
        <w:pStyle w:val="ListParagraph"/>
        <w:numPr>
          <w:ilvl w:val="0"/>
          <w:numId w:val="34"/>
        </w:numPr>
        <w:spacing w:line="360" w:lineRule="auto"/>
        <w:ind w:right="-574"/>
        <w:jc w:val="both"/>
        <w:rPr>
          <w:rFonts w:ascii="Times New Roman" w:hAnsi="Times New Roman"/>
          <w:sz w:val="28"/>
          <w:szCs w:val="28"/>
          <w:lang w:val="uk-UA"/>
        </w:rPr>
      </w:pPr>
      <w:r w:rsidRPr="0008350C">
        <w:rPr>
          <w:rFonts w:ascii="Times New Roman" w:hAnsi="Times New Roman"/>
          <w:sz w:val="28"/>
          <w:szCs w:val="28"/>
          <w:lang w:val="uk-UA"/>
        </w:rPr>
        <w:t>Сковорода Г. С. Вдячний Єродій // Хрестоматія з історії дошкільної педагогіки / За ред. З. Н. Борисової. – К.: Вища школа, 2004 – С. 160 − 168.</w:t>
      </w:r>
      <w:bookmarkStart w:id="0" w:name="_GoBack"/>
      <w:bookmarkEnd w:id="0"/>
    </w:p>
    <w:p w:rsidR="00184CC5" w:rsidRDefault="00184CC5" w:rsidP="007A3975">
      <w:pPr>
        <w:pStyle w:val="ListParagraph"/>
        <w:spacing w:line="360" w:lineRule="auto"/>
        <w:ind w:left="-207" w:right="-574"/>
        <w:jc w:val="right"/>
        <w:rPr>
          <w:rFonts w:ascii="Times New Roman" w:hAnsi="Times New Roman"/>
          <w:b/>
          <w:sz w:val="28"/>
          <w:szCs w:val="28"/>
          <w:lang w:val="ru-RU"/>
        </w:rPr>
      </w:pPr>
    </w:p>
    <w:p w:rsidR="00184CC5" w:rsidRDefault="00184CC5" w:rsidP="007A3975">
      <w:pPr>
        <w:pStyle w:val="ListParagraph"/>
        <w:spacing w:line="360" w:lineRule="auto"/>
        <w:ind w:left="-207" w:right="-574"/>
        <w:jc w:val="right"/>
        <w:rPr>
          <w:rFonts w:ascii="Times New Roman" w:hAnsi="Times New Roman"/>
          <w:b/>
          <w:sz w:val="28"/>
          <w:szCs w:val="28"/>
          <w:lang w:val="ru-RU"/>
        </w:rPr>
      </w:pPr>
      <w:r w:rsidRPr="007A3975">
        <w:rPr>
          <w:rFonts w:ascii="Times New Roman" w:hAnsi="Times New Roman"/>
          <w:b/>
          <w:sz w:val="28"/>
          <w:szCs w:val="28"/>
          <w:lang w:val="ru-RU"/>
        </w:rPr>
        <w:t>Науковий керівник:</w:t>
      </w:r>
    </w:p>
    <w:p w:rsidR="00184CC5" w:rsidRDefault="00184CC5" w:rsidP="0093051C">
      <w:pPr>
        <w:pStyle w:val="ListParagraph"/>
        <w:spacing w:line="360" w:lineRule="auto"/>
        <w:ind w:left="-207" w:right="-574"/>
        <w:jc w:val="right"/>
        <w:rPr>
          <w:rFonts w:ascii="Times New Roman" w:hAnsi="Times New Roman"/>
          <w:sz w:val="28"/>
          <w:szCs w:val="28"/>
          <w:lang w:val="ru-RU"/>
        </w:rPr>
      </w:pPr>
      <w:r>
        <w:rPr>
          <w:rFonts w:ascii="Times New Roman" w:hAnsi="Times New Roman"/>
          <w:sz w:val="28"/>
          <w:szCs w:val="28"/>
          <w:lang w:val="ru-RU"/>
        </w:rPr>
        <w:t xml:space="preserve">викладач української мови за професійним спрямуванням, </w:t>
      </w:r>
    </w:p>
    <w:p w:rsidR="00184CC5" w:rsidRPr="005A43DD" w:rsidRDefault="00184CC5" w:rsidP="0093051C">
      <w:pPr>
        <w:pStyle w:val="ListParagraph"/>
        <w:spacing w:line="360" w:lineRule="auto"/>
        <w:ind w:left="-207" w:right="-574"/>
        <w:jc w:val="right"/>
        <w:rPr>
          <w:rFonts w:ascii="Times New Roman" w:hAnsi="Times New Roman"/>
          <w:sz w:val="28"/>
          <w:szCs w:val="28"/>
          <w:lang w:val="ru-RU"/>
        </w:rPr>
      </w:pPr>
      <w:r>
        <w:rPr>
          <w:rFonts w:ascii="Times New Roman" w:hAnsi="Times New Roman"/>
          <w:sz w:val="28"/>
          <w:szCs w:val="28"/>
          <w:lang w:val="ru-RU"/>
        </w:rPr>
        <w:t>методист коледжу</w:t>
      </w:r>
      <w:r w:rsidRPr="005A43DD">
        <w:rPr>
          <w:rFonts w:ascii="Times New Roman" w:hAnsi="Times New Roman"/>
          <w:sz w:val="28"/>
          <w:szCs w:val="28"/>
          <w:lang w:val="ru-RU"/>
        </w:rPr>
        <w:t xml:space="preserve"> Коцаренко Тетяна Ігорівна</w:t>
      </w:r>
      <w:r>
        <w:rPr>
          <w:rFonts w:ascii="Times New Roman" w:hAnsi="Times New Roman"/>
          <w:sz w:val="28"/>
          <w:szCs w:val="28"/>
          <w:lang w:val="ru-RU"/>
        </w:rPr>
        <w:t>.</w:t>
      </w:r>
    </w:p>
    <w:p w:rsidR="00184CC5" w:rsidRDefault="00184CC5" w:rsidP="007A3975">
      <w:pPr>
        <w:pStyle w:val="ListParagraph"/>
        <w:spacing w:line="360" w:lineRule="auto"/>
        <w:ind w:left="-207" w:right="-574"/>
        <w:jc w:val="right"/>
        <w:rPr>
          <w:rFonts w:ascii="Times New Roman" w:hAnsi="Times New Roman"/>
          <w:sz w:val="28"/>
          <w:szCs w:val="28"/>
          <w:lang w:val="ru-RU"/>
        </w:rPr>
      </w:pPr>
      <w:r>
        <w:rPr>
          <w:rFonts w:ascii="Times New Roman" w:hAnsi="Times New Roman"/>
          <w:sz w:val="28"/>
          <w:szCs w:val="28"/>
          <w:lang w:val="ru-RU"/>
        </w:rPr>
        <w:t>.</w:t>
      </w:r>
    </w:p>
    <w:p w:rsidR="00184CC5" w:rsidRPr="00E62786" w:rsidRDefault="00184CC5" w:rsidP="007A3975">
      <w:pPr>
        <w:pStyle w:val="ListParagraph"/>
        <w:spacing w:line="360" w:lineRule="auto"/>
        <w:ind w:left="-207" w:right="-574"/>
        <w:jc w:val="right"/>
        <w:rPr>
          <w:rFonts w:ascii="Times New Roman" w:hAnsi="Times New Roman"/>
          <w:sz w:val="28"/>
          <w:szCs w:val="28"/>
          <w:lang w:val="ru-RU"/>
        </w:rPr>
      </w:pPr>
    </w:p>
    <w:p w:rsidR="00184CC5" w:rsidRPr="006F68FD" w:rsidRDefault="00184CC5" w:rsidP="001A34C7">
      <w:pPr>
        <w:pStyle w:val="ListParagraph"/>
        <w:spacing w:line="360" w:lineRule="auto"/>
        <w:ind w:left="-207" w:right="-574"/>
        <w:jc w:val="both"/>
        <w:rPr>
          <w:rFonts w:ascii="Times New Roman" w:hAnsi="Times New Roman"/>
          <w:sz w:val="28"/>
          <w:szCs w:val="28"/>
          <w:lang w:val="uk-UA"/>
        </w:rPr>
      </w:pPr>
    </w:p>
    <w:sectPr w:rsidR="00184CC5" w:rsidRPr="006F68FD" w:rsidSect="00832923">
      <w:pgSz w:w="12240" w:h="15840"/>
      <w:pgMar w:top="426" w:right="1800" w:bottom="1440" w:left="1800" w:header="708" w:footer="708"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l?r ??Ѓfc"/>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E4089024"/>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FB12693A"/>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38441652"/>
    <w:lvl w:ilvl="0">
      <w:start w:val="1"/>
      <w:numFmt w:val="decimal"/>
      <w:lvlText w:val="%1."/>
      <w:lvlJc w:val="left"/>
      <w:pPr>
        <w:tabs>
          <w:tab w:val="num" w:pos="720"/>
        </w:tabs>
        <w:ind w:left="720" w:hanging="360"/>
      </w:pPr>
      <w:rPr>
        <w:rFonts w:cs="Times New Roman"/>
      </w:r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lvlText w:val="%1."/>
      <w:lvlJc w:val="left"/>
      <w:pPr>
        <w:tabs>
          <w:tab w:val="num" w:pos="360"/>
        </w:tabs>
        <w:ind w:left="360" w:hanging="360"/>
      </w:pPr>
      <w:rPr>
        <w:rFonts w:cs="Times New Roman"/>
      </w:rPr>
    </w:lvl>
  </w:abstractNum>
  <w:abstractNum w:abstractNumId="8">
    <w:nsid w:val="FFFFFF89"/>
    <w:multiLevelType w:val="singleLevel"/>
    <w:tmpl w:val="29761A62"/>
    <w:lvl w:ilvl="0">
      <w:start w:val="1"/>
      <w:numFmt w:val="bullet"/>
      <w:lvlText w:val=""/>
      <w:lvlJc w:val="left"/>
      <w:pPr>
        <w:tabs>
          <w:tab w:val="num" w:pos="360"/>
        </w:tabs>
        <w:ind w:left="360" w:hanging="360"/>
      </w:pPr>
      <w:rPr>
        <w:rFonts w:ascii="Symbol" w:hAnsi="Symbol" w:hint="default"/>
      </w:rPr>
    </w:lvl>
  </w:abstractNum>
  <w:abstractNum w:abstractNumId="9">
    <w:nsid w:val="149D7403"/>
    <w:multiLevelType w:val="hybridMultilevel"/>
    <w:tmpl w:val="70AC021A"/>
    <w:lvl w:ilvl="0" w:tplc="2A80D34A">
      <w:start w:val="1"/>
      <w:numFmt w:val="decimal"/>
      <w:lvlText w:val="%1."/>
      <w:lvlJc w:val="left"/>
      <w:pPr>
        <w:ind w:left="-207" w:hanging="360"/>
      </w:pPr>
      <w:rPr>
        <w:rFonts w:ascii="Cambria" w:hAnsi="Cambria" w:cs="Times New Roman" w:hint="default"/>
        <w:sz w:val="22"/>
      </w:rPr>
    </w:lvl>
    <w:lvl w:ilvl="1" w:tplc="04190019" w:tentative="1">
      <w:start w:val="1"/>
      <w:numFmt w:val="lowerLetter"/>
      <w:lvlText w:val="%2."/>
      <w:lvlJc w:val="left"/>
      <w:pPr>
        <w:ind w:left="513" w:hanging="360"/>
      </w:pPr>
      <w:rPr>
        <w:rFonts w:cs="Times New Roman"/>
      </w:rPr>
    </w:lvl>
    <w:lvl w:ilvl="2" w:tplc="0419001B" w:tentative="1">
      <w:start w:val="1"/>
      <w:numFmt w:val="lowerRoman"/>
      <w:lvlText w:val="%3."/>
      <w:lvlJc w:val="right"/>
      <w:pPr>
        <w:ind w:left="1233" w:hanging="180"/>
      </w:pPr>
      <w:rPr>
        <w:rFonts w:cs="Times New Roman"/>
      </w:rPr>
    </w:lvl>
    <w:lvl w:ilvl="3" w:tplc="0419000F" w:tentative="1">
      <w:start w:val="1"/>
      <w:numFmt w:val="decimal"/>
      <w:lvlText w:val="%4."/>
      <w:lvlJc w:val="left"/>
      <w:pPr>
        <w:ind w:left="1953" w:hanging="360"/>
      </w:pPr>
      <w:rPr>
        <w:rFonts w:cs="Times New Roman"/>
      </w:rPr>
    </w:lvl>
    <w:lvl w:ilvl="4" w:tplc="04190019" w:tentative="1">
      <w:start w:val="1"/>
      <w:numFmt w:val="lowerLetter"/>
      <w:lvlText w:val="%5."/>
      <w:lvlJc w:val="left"/>
      <w:pPr>
        <w:ind w:left="2673" w:hanging="360"/>
      </w:pPr>
      <w:rPr>
        <w:rFonts w:cs="Times New Roman"/>
      </w:rPr>
    </w:lvl>
    <w:lvl w:ilvl="5" w:tplc="0419001B" w:tentative="1">
      <w:start w:val="1"/>
      <w:numFmt w:val="lowerRoman"/>
      <w:lvlText w:val="%6."/>
      <w:lvlJc w:val="right"/>
      <w:pPr>
        <w:ind w:left="3393" w:hanging="180"/>
      </w:pPr>
      <w:rPr>
        <w:rFonts w:cs="Times New Roman"/>
      </w:rPr>
    </w:lvl>
    <w:lvl w:ilvl="6" w:tplc="0419000F" w:tentative="1">
      <w:start w:val="1"/>
      <w:numFmt w:val="decimal"/>
      <w:lvlText w:val="%7."/>
      <w:lvlJc w:val="left"/>
      <w:pPr>
        <w:ind w:left="4113" w:hanging="360"/>
      </w:pPr>
      <w:rPr>
        <w:rFonts w:cs="Times New Roman"/>
      </w:rPr>
    </w:lvl>
    <w:lvl w:ilvl="7" w:tplc="04190019" w:tentative="1">
      <w:start w:val="1"/>
      <w:numFmt w:val="lowerLetter"/>
      <w:lvlText w:val="%8."/>
      <w:lvlJc w:val="left"/>
      <w:pPr>
        <w:ind w:left="4833" w:hanging="360"/>
      </w:pPr>
      <w:rPr>
        <w:rFonts w:cs="Times New Roman"/>
      </w:rPr>
    </w:lvl>
    <w:lvl w:ilvl="8" w:tplc="0419001B" w:tentative="1">
      <w:start w:val="1"/>
      <w:numFmt w:val="lowerRoman"/>
      <w:lvlText w:val="%9."/>
      <w:lvlJc w:val="right"/>
      <w:pPr>
        <w:ind w:left="5553" w:hanging="180"/>
      </w:pPr>
      <w:rPr>
        <w:rFonts w:cs="Times New Roman"/>
      </w:rPr>
    </w:lvl>
  </w:abstractNum>
  <w:num w:numId="1">
    <w:abstractNumId w:val="8"/>
  </w:num>
  <w:num w:numId="2">
    <w:abstractNumId w:val="6"/>
  </w:num>
  <w:num w:numId="3">
    <w:abstractNumId w:val="5"/>
  </w:num>
  <w:num w:numId="4">
    <w:abstractNumId w:val="7"/>
  </w:num>
  <w:num w:numId="5">
    <w:abstractNumId w:val="3"/>
  </w:num>
  <w:num w:numId="6">
    <w:abstractNumId w:val="2"/>
  </w:num>
  <w:num w:numId="7">
    <w:abstractNumId w:val="8"/>
  </w:num>
  <w:num w:numId="8">
    <w:abstractNumId w:val="6"/>
  </w:num>
  <w:num w:numId="9">
    <w:abstractNumId w:val="5"/>
  </w:num>
  <w:num w:numId="10">
    <w:abstractNumId w:val="7"/>
  </w:num>
  <w:num w:numId="11">
    <w:abstractNumId w:val="3"/>
  </w:num>
  <w:num w:numId="12">
    <w:abstractNumId w:val="2"/>
  </w:num>
  <w:num w:numId="13">
    <w:abstractNumId w:val="8"/>
  </w:num>
  <w:num w:numId="14">
    <w:abstractNumId w:val="6"/>
  </w:num>
  <w:num w:numId="15">
    <w:abstractNumId w:val="5"/>
  </w:num>
  <w:num w:numId="16">
    <w:abstractNumId w:val="7"/>
  </w:num>
  <w:num w:numId="17">
    <w:abstractNumId w:val="3"/>
  </w:num>
  <w:num w:numId="18">
    <w:abstractNumId w:val="2"/>
  </w:num>
  <w:num w:numId="19">
    <w:abstractNumId w:val="8"/>
  </w:num>
  <w:num w:numId="20">
    <w:abstractNumId w:val="6"/>
  </w:num>
  <w:num w:numId="21">
    <w:abstractNumId w:val="5"/>
  </w:num>
  <w:num w:numId="22">
    <w:abstractNumId w:val="7"/>
  </w:num>
  <w:num w:numId="23">
    <w:abstractNumId w:val="3"/>
  </w:num>
  <w:num w:numId="24">
    <w:abstractNumId w:val="2"/>
  </w:num>
  <w:num w:numId="25">
    <w:abstractNumId w:val="8"/>
  </w:num>
  <w:num w:numId="26">
    <w:abstractNumId w:val="6"/>
  </w:num>
  <w:num w:numId="27">
    <w:abstractNumId w:val="5"/>
  </w:num>
  <w:num w:numId="28">
    <w:abstractNumId w:val="4"/>
  </w:num>
  <w:num w:numId="29">
    <w:abstractNumId w:val="7"/>
  </w:num>
  <w:num w:numId="30">
    <w:abstractNumId w:val="3"/>
  </w:num>
  <w:num w:numId="31">
    <w:abstractNumId w:val="2"/>
  </w:num>
  <w:num w:numId="32">
    <w:abstractNumId w:val="1"/>
  </w:num>
  <w:num w:numId="33">
    <w:abstractNumId w:val="0"/>
  </w:num>
  <w:num w:numId="3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efaultTabStop w:val="720"/>
  <w:hyphenationZone w:val="425"/>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7730"/>
    <w:rsid w:val="0002354D"/>
    <w:rsid w:val="00034616"/>
    <w:rsid w:val="00037F3C"/>
    <w:rsid w:val="0005564B"/>
    <w:rsid w:val="0006063C"/>
    <w:rsid w:val="00083028"/>
    <w:rsid w:val="0008350C"/>
    <w:rsid w:val="000F0B13"/>
    <w:rsid w:val="00122663"/>
    <w:rsid w:val="0015074B"/>
    <w:rsid w:val="00155A50"/>
    <w:rsid w:val="00184CC5"/>
    <w:rsid w:val="001A34C7"/>
    <w:rsid w:val="001C4F99"/>
    <w:rsid w:val="00215CF1"/>
    <w:rsid w:val="00256E66"/>
    <w:rsid w:val="0029639D"/>
    <w:rsid w:val="00321DC6"/>
    <w:rsid w:val="00323E3A"/>
    <w:rsid w:val="00326F90"/>
    <w:rsid w:val="0033102E"/>
    <w:rsid w:val="00334F82"/>
    <w:rsid w:val="00355D9D"/>
    <w:rsid w:val="003A20F9"/>
    <w:rsid w:val="003E2F36"/>
    <w:rsid w:val="003F2BCF"/>
    <w:rsid w:val="00442081"/>
    <w:rsid w:val="00445929"/>
    <w:rsid w:val="004638F3"/>
    <w:rsid w:val="004A04D2"/>
    <w:rsid w:val="004B25A1"/>
    <w:rsid w:val="00544DE1"/>
    <w:rsid w:val="00557D63"/>
    <w:rsid w:val="005A43DD"/>
    <w:rsid w:val="005C5C3F"/>
    <w:rsid w:val="005F0782"/>
    <w:rsid w:val="005F47A2"/>
    <w:rsid w:val="006030DD"/>
    <w:rsid w:val="006935D8"/>
    <w:rsid w:val="006A6FB9"/>
    <w:rsid w:val="006F68FD"/>
    <w:rsid w:val="007560C6"/>
    <w:rsid w:val="00794969"/>
    <w:rsid w:val="00797EE4"/>
    <w:rsid w:val="007A3975"/>
    <w:rsid w:val="007B3FF4"/>
    <w:rsid w:val="007B68C0"/>
    <w:rsid w:val="00832923"/>
    <w:rsid w:val="00840BD2"/>
    <w:rsid w:val="0085305B"/>
    <w:rsid w:val="00893333"/>
    <w:rsid w:val="008C41B5"/>
    <w:rsid w:val="008D08F1"/>
    <w:rsid w:val="0093051C"/>
    <w:rsid w:val="00950360"/>
    <w:rsid w:val="00A0459D"/>
    <w:rsid w:val="00AA1D8D"/>
    <w:rsid w:val="00AC3F87"/>
    <w:rsid w:val="00AD345E"/>
    <w:rsid w:val="00AD4EF1"/>
    <w:rsid w:val="00AE2465"/>
    <w:rsid w:val="00B47730"/>
    <w:rsid w:val="00BA7D12"/>
    <w:rsid w:val="00C12B94"/>
    <w:rsid w:val="00C1537E"/>
    <w:rsid w:val="00C22017"/>
    <w:rsid w:val="00C33A86"/>
    <w:rsid w:val="00C70B40"/>
    <w:rsid w:val="00C71A29"/>
    <w:rsid w:val="00C72BC7"/>
    <w:rsid w:val="00C75D0C"/>
    <w:rsid w:val="00C8138F"/>
    <w:rsid w:val="00CA6207"/>
    <w:rsid w:val="00CB0664"/>
    <w:rsid w:val="00D130EE"/>
    <w:rsid w:val="00D142C5"/>
    <w:rsid w:val="00D14371"/>
    <w:rsid w:val="00D438DB"/>
    <w:rsid w:val="00DB7406"/>
    <w:rsid w:val="00E0704D"/>
    <w:rsid w:val="00E34302"/>
    <w:rsid w:val="00E62786"/>
    <w:rsid w:val="00E6477D"/>
    <w:rsid w:val="00E72CE2"/>
    <w:rsid w:val="00EF57C0"/>
    <w:rsid w:val="00F24AEB"/>
    <w:rsid w:val="00F35981"/>
    <w:rsid w:val="00F716E9"/>
    <w:rsid w:val="00F77632"/>
    <w:rsid w:val="00FB5C7A"/>
    <w:rsid w:val="00FC693F"/>
    <w:rsid w:val="00FF3C0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FC693F"/>
    <w:pPr>
      <w:spacing w:after="200" w:line="276" w:lineRule="auto"/>
    </w:pPr>
  </w:style>
  <w:style w:type="paragraph" w:styleId="Heading1">
    <w:name w:val="heading 1"/>
    <w:basedOn w:val="Normal"/>
    <w:next w:val="Normal"/>
    <w:link w:val="Heading1Char"/>
    <w:uiPriority w:val="99"/>
    <w:qFormat/>
    <w:rsid w:val="00FC693F"/>
    <w:pPr>
      <w:keepNext/>
      <w:keepLines/>
      <w:spacing w:before="480" w:after="0"/>
      <w:outlineLvl w:val="0"/>
    </w:pPr>
    <w:rPr>
      <w:rFonts w:ascii="Calibri" w:eastAsia="MS Gothic" w:hAnsi="Calibri"/>
      <w:b/>
      <w:bCs/>
      <w:color w:val="365F91"/>
      <w:sz w:val="28"/>
      <w:szCs w:val="28"/>
    </w:rPr>
  </w:style>
  <w:style w:type="paragraph" w:styleId="Heading2">
    <w:name w:val="heading 2"/>
    <w:basedOn w:val="Normal"/>
    <w:next w:val="Normal"/>
    <w:link w:val="Heading2Char"/>
    <w:uiPriority w:val="99"/>
    <w:qFormat/>
    <w:rsid w:val="00FC693F"/>
    <w:pPr>
      <w:keepNext/>
      <w:keepLines/>
      <w:spacing w:before="200" w:after="0"/>
      <w:outlineLvl w:val="1"/>
    </w:pPr>
    <w:rPr>
      <w:rFonts w:ascii="Calibri" w:eastAsia="MS Gothic" w:hAnsi="Calibri"/>
      <w:b/>
      <w:bCs/>
      <w:color w:val="4F81BD"/>
      <w:sz w:val="26"/>
      <w:szCs w:val="26"/>
    </w:rPr>
  </w:style>
  <w:style w:type="paragraph" w:styleId="Heading3">
    <w:name w:val="heading 3"/>
    <w:basedOn w:val="Normal"/>
    <w:next w:val="Normal"/>
    <w:link w:val="Heading3Char"/>
    <w:uiPriority w:val="99"/>
    <w:qFormat/>
    <w:rsid w:val="00FC693F"/>
    <w:pPr>
      <w:keepNext/>
      <w:keepLines/>
      <w:spacing w:before="200" w:after="0"/>
      <w:outlineLvl w:val="2"/>
    </w:pPr>
    <w:rPr>
      <w:rFonts w:ascii="Calibri" w:eastAsia="MS Gothic" w:hAnsi="Calibri"/>
      <w:b/>
      <w:bCs/>
      <w:color w:val="4F81BD"/>
    </w:rPr>
  </w:style>
  <w:style w:type="paragraph" w:styleId="Heading4">
    <w:name w:val="heading 4"/>
    <w:basedOn w:val="Normal"/>
    <w:next w:val="Normal"/>
    <w:link w:val="Heading4Char"/>
    <w:uiPriority w:val="99"/>
    <w:qFormat/>
    <w:rsid w:val="00FC693F"/>
    <w:pPr>
      <w:keepNext/>
      <w:keepLines/>
      <w:spacing w:before="200" w:after="0"/>
      <w:outlineLvl w:val="3"/>
    </w:pPr>
    <w:rPr>
      <w:rFonts w:ascii="Calibri" w:eastAsia="MS Gothic" w:hAnsi="Calibri"/>
      <w:b/>
      <w:bCs/>
      <w:i/>
      <w:iCs/>
      <w:color w:val="4F81BD"/>
    </w:rPr>
  </w:style>
  <w:style w:type="paragraph" w:styleId="Heading5">
    <w:name w:val="heading 5"/>
    <w:basedOn w:val="Normal"/>
    <w:next w:val="Normal"/>
    <w:link w:val="Heading5Char"/>
    <w:uiPriority w:val="99"/>
    <w:qFormat/>
    <w:rsid w:val="00FC693F"/>
    <w:pPr>
      <w:keepNext/>
      <w:keepLines/>
      <w:spacing w:before="200" w:after="0"/>
      <w:outlineLvl w:val="4"/>
    </w:pPr>
    <w:rPr>
      <w:rFonts w:ascii="Calibri" w:eastAsia="MS Gothic" w:hAnsi="Calibri"/>
      <w:color w:val="243F60"/>
    </w:rPr>
  </w:style>
  <w:style w:type="paragraph" w:styleId="Heading6">
    <w:name w:val="heading 6"/>
    <w:basedOn w:val="Normal"/>
    <w:next w:val="Normal"/>
    <w:link w:val="Heading6Char"/>
    <w:uiPriority w:val="99"/>
    <w:qFormat/>
    <w:rsid w:val="00FC693F"/>
    <w:pPr>
      <w:keepNext/>
      <w:keepLines/>
      <w:spacing w:before="200" w:after="0"/>
      <w:outlineLvl w:val="5"/>
    </w:pPr>
    <w:rPr>
      <w:rFonts w:ascii="Calibri" w:eastAsia="MS Gothic" w:hAnsi="Calibri"/>
      <w:i/>
      <w:iCs/>
      <w:color w:val="243F60"/>
    </w:rPr>
  </w:style>
  <w:style w:type="paragraph" w:styleId="Heading7">
    <w:name w:val="heading 7"/>
    <w:basedOn w:val="Normal"/>
    <w:next w:val="Normal"/>
    <w:link w:val="Heading7Char"/>
    <w:uiPriority w:val="99"/>
    <w:qFormat/>
    <w:rsid w:val="00FC693F"/>
    <w:pPr>
      <w:keepNext/>
      <w:keepLines/>
      <w:spacing w:before="200" w:after="0"/>
      <w:outlineLvl w:val="6"/>
    </w:pPr>
    <w:rPr>
      <w:rFonts w:ascii="Calibri" w:eastAsia="MS Gothic" w:hAnsi="Calibri"/>
      <w:i/>
      <w:iCs/>
      <w:color w:val="404040"/>
    </w:rPr>
  </w:style>
  <w:style w:type="paragraph" w:styleId="Heading8">
    <w:name w:val="heading 8"/>
    <w:basedOn w:val="Normal"/>
    <w:next w:val="Normal"/>
    <w:link w:val="Heading8Char"/>
    <w:uiPriority w:val="99"/>
    <w:qFormat/>
    <w:rsid w:val="00FC693F"/>
    <w:pPr>
      <w:keepNext/>
      <w:keepLines/>
      <w:spacing w:before="200" w:after="0"/>
      <w:outlineLvl w:val="7"/>
    </w:pPr>
    <w:rPr>
      <w:rFonts w:ascii="Calibri" w:eastAsia="MS Gothic" w:hAnsi="Calibri"/>
      <w:color w:val="4F81BD"/>
      <w:sz w:val="20"/>
      <w:szCs w:val="20"/>
    </w:rPr>
  </w:style>
  <w:style w:type="paragraph" w:styleId="Heading9">
    <w:name w:val="heading 9"/>
    <w:basedOn w:val="Normal"/>
    <w:next w:val="Normal"/>
    <w:link w:val="Heading9Char"/>
    <w:uiPriority w:val="99"/>
    <w:qFormat/>
    <w:rsid w:val="00FC693F"/>
    <w:pPr>
      <w:keepNext/>
      <w:keepLines/>
      <w:spacing w:before="200" w:after="0"/>
      <w:outlineLvl w:val="8"/>
    </w:pPr>
    <w:rPr>
      <w:rFonts w:ascii="Calibri" w:eastAsia="MS Gothic" w:hAnsi="Calibri"/>
      <w:i/>
      <w:iCs/>
      <w:color w:val="404040"/>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C693F"/>
    <w:rPr>
      <w:rFonts w:ascii="Calibri" w:eastAsia="MS Gothic" w:hAnsi="Calibri" w:cs="Times New Roman"/>
      <w:b/>
      <w:bCs/>
      <w:color w:val="365F91"/>
      <w:sz w:val="28"/>
      <w:szCs w:val="28"/>
    </w:rPr>
  </w:style>
  <w:style w:type="character" w:customStyle="1" w:styleId="Heading2Char">
    <w:name w:val="Heading 2 Char"/>
    <w:basedOn w:val="DefaultParagraphFont"/>
    <w:link w:val="Heading2"/>
    <w:uiPriority w:val="99"/>
    <w:locked/>
    <w:rsid w:val="00FC693F"/>
    <w:rPr>
      <w:rFonts w:ascii="Calibri" w:eastAsia="MS Gothic" w:hAnsi="Calibri" w:cs="Times New Roman"/>
      <w:b/>
      <w:bCs/>
      <w:color w:val="4F81BD"/>
      <w:sz w:val="26"/>
      <w:szCs w:val="26"/>
    </w:rPr>
  </w:style>
  <w:style w:type="character" w:customStyle="1" w:styleId="Heading3Char">
    <w:name w:val="Heading 3 Char"/>
    <w:basedOn w:val="DefaultParagraphFont"/>
    <w:link w:val="Heading3"/>
    <w:uiPriority w:val="99"/>
    <w:locked/>
    <w:rsid w:val="00FC693F"/>
    <w:rPr>
      <w:rFonts w:ascii="Calibri" w:eastAsia="MS Gothic" w:hAnsi="Calibri" w:cs="Times New Roman"/>
      <w:b/>
      <w:bCs/>
      <w:color w:val="4F81BD"/>
    </w:rPr>
  </w:style>
  <w:style w:type="character" w:customStyle="1" w:styleId="Heading4Char">
    <w:name w:val="Heading 4 Char"/>
    <w:basedOn w:val="DefaultParagraphFont"/>
    <w:link w:val="Heading4"/>
    <w:uiPriority w:val="99"/>
    <w:semiHidden/>
    <w:locked/>
    <w:rsid w:val="00FC693F"/>
    <w:rPr>
      <w:rFonts w:ascii="Calibri" w:eastAsia="MS Gothic" w:hAnsi="Calibri" w:cs="Times New Roman"/>
      <w:b/>
      <w:bCs/>
      <w:i/>
      <w:iCs/>
      <w:color w:val="4F81BD"/>
    </w:rPr>
  </w:style>
  <w:style w:type="character" w:customStyle="1" w:styleId="Heading5Char">
    <w:name w:val="Heading 5 Char"/>
    <w:basedOn w:val="DefaultParagraphFont"/>
    <w:link w:val="Heading5"/>
    <w:uiPriority w:val="99"/>
    <w:semiHidden/>
    <w:locked/>
    <w:rsid w:val="00FC693F"/>
    <w:rPr>
      <w:rFonts w:ascii="Calibri" w:eastAsia="MS Gothic" w:hAnsi="Calibri" w:cs="Times New Roman"/>
      <w:color w:val="243F60"/>
    </w:rPr>
  </w:style>
  <w:style w:type="character" w:customStyle="1" w:styleId="Heading6Char">
    <w:name w:val="Heading 6 Char"/>
    <w:basedOn w:val="DefaultParagraphFont"/>
    <w:link w:val="Heading6"/>
    <w:uiPriority w:val="99"/>
    <w:semiHidden/>
    <w:locked/>
    <w:rsid w:val="00FC693F"/>
    <w:rPr>
      <w:rFonts w:ascii="Calibri" w:eastAsia="MS Gothic" w:hAnsi="Calibri" w:cs="Times New Roman"/>
      <w:i/>
      <w:iCs/>
      <w:color w:val="243F60"/>
    </w:rPr>
  </w:style>
  <w:style w:type="character" w:customStyle="1" w:styleId="Heading7Char">
    <w:name w:val="Heading 7 Char"/>
    <w:basedOn w:val="DefaultParagraphFont"/>
    <w:link w:val="Heading7"/>
    <w:uiPriority w:val="99"/>
    <w:semiHidden/>
    <w:locked/>
    <w:rsid w:val="00FC693F"/>
    <w:rPr>
      <w:rFonts w:ascii="Calibri" w:eastAsia="MS Gothic" w:hAnsi="Calibri" w:cs="Times New Roman"/>
      <w:i/>
      <w:iCs/>
      <w:color w:val="404040"/>
    </w:rPr>
  </w:style>
  <w:style w:type="character" w:customStyle="1" w:styleId="Heading8Char">
    <w:name w:val="Heading 8 Char"/>
    <w:basedOn w:val="DefaultParagraphFont"/>
    <w:link w:val="Heading8"/>
    <w:uiPriority w:val="99"/>
    <w:semiHidden/>
    <w:locked/>
    <w:rsid w:val="00FC693F"/>
    <w:rPr>
      <w:rFonts w:ascii="Calibri" w:eastAsia="MS Gothic" w:hAnsi="Calibri" w:cs="Times New Roman"/>
      <w:color w:val="4F81BD"/>
      <w:sz w:val="20"/>
      <w:szCs w:val="20"/>
    </w:rPr>
  </w:style>
  <w:style w:type="character" w:customStyle="1" w:styleId="Heading9Char">
    <w:name w:val="Heading 9 Char"/>
    <w:basedOn w:val="DefaultParagraphFont"/>
    <w:link w:val="Heading9"/>
    <w:uiPriority w:val="99"/>
    <w:semiHidden/>
    <w:locked/>
    <w:rsid w:val="00FC693F"/>
    <w:rPr>
      <w:rFonts w:ascii="Calibri" w:eastAsia="MS Gothic" w:hAnsi="Calibri" w:cs="Times New Roman"/>
      <w:i/>
      <w:iCs/>
      <w:color w:val="404040"/>
      <w:sz w:val="20"/>
      <w:szCs w:val="20"/>
    </w:rPr>
  </w:style>
  <w:style w:type="paragraph" w:styleId="Header">
    <w:name w:val="header"/>
    <w:basedOn w:val="Normal"/>
    <w:link w:val="HeaderChar"/>
    <w:uiPriority w:val="99"/>
    <w:rsid w:val="00797EE4"/>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797EE4"/>
    <w:rPr>
      <w:rFonts w:cs="Times New Roman"/>
    </w:rPr>
  </w:style>
  <w:style w:type="paragraph" w:styleId="Footer">
    <w:name w:val="footer"/>
    <w:basedOn w:val="Normal"/>
    <w:link w:val="FooterChar"/>
    <w:uiPriority w:val="99"/>
    <w:rsid w:val="00797EE4"/>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797EE4"/>
    <w:rPr>
      <w:rFonts w:cs="Times New Roman"/>
    </w:rPr>
  </w:style>
  <w:style w:type="paragraph" w:styleId="NoSpacing">
    <w:name w:val="No Spacing"/>
    <w:uiPriority w:val="99"/>
    <w:qFormat/>
    <w:rsid w:val="00FC693F"/>
  </w:style>
  <w:style w:type="paragraph" w:styleId="Title">
    <w:name w:val="Title"/>
    <w:basedOn w:val="Normal"/>
    <w:next w:val="Normal"/>
    <w:link w:val="TitleChar"/>
    <w:uiPriority w:val="99"/>
    <w:qFormat/>
    <w:rsid w:val="00FC693F"/>
    <w:pPr>
      <w:pBdr>
        <w:bottom w:val="single" w:sz="8" w:space="4" w:color="4F81BD"/>
      </w:pBdr>
      <w:spacing w:after="300" w:line="240" w:lineRule="auto"/>
      <w:contextualSpacing/>
    </w:pPr>
    <w:rPr>
      <w:rFonts w:ascii="Calibri" w:eastAsia="MS Gothic" w:hAnsi="Calibri"/>
      <w:color w:val="17365D"/>
      <w:spacing w:val="5"/>
      <w:kern w:val="28"/>
      <w:sz w:val="52"/>
      <w:szCs w:val="52"/>
    </w:rPr>
  </w:style>
  <w:style w:type="character" w:customStyle="1" w:styleId="TitleChar">
    <w:name w:val="Title Char"/>
    <w:basedOn w:val="DefaultParagraphFont"/>
    <w:link w:val="Title"/>
    <w:uiPriority w:val="99"/>
    <w:locked/>
    <w:rsid w:val="00FC693F"/>
    <w:rPr>
      <w:rFonts w:ascii="Calibri" w:eastAsia="MS Gothic" w:hAnsi="Calibri" w:cs="Times New Roman"/>
      <w:color w:val="17365D"/>
      <w:spacing w:val="5"/>
      <w:kern w:val="28"/>
      <w:sz w:val="52"/>
      <w:szCs w:val="52"/>
    </w:rPr>
  </w:style>
  <w:style w:type="paragraph" w:styleId="Subtitle">
    <w:name w:val="Subtitle"/>
    <w:basedOn w:val="Normal"/>
    <w:next w:val="Normal"/>
    <w:link w:val="SubtitleChar"/>
    <w:uiPriority w:val="99"/>
    <w:qFormat/>
    <w:rsid w:val="00FC693F"/>
    <w:pPr>
      <w:numPr>
        <w:ilvl w:val="1"/>
      </w:numPr>
    </w:pPr>
    <w:rPr>
      <w:rFonts w:ascii="Calibri" w:eastAsia="MS Gothic" w:hAnsi="Calibri"/>
      <w:i/>
      <w:iCs/>
      <w:color w:val="4F81BD"/>
      <w:spacing w:val="15"/>
      <w:sz w:val="24"/>
      <w:szCs w:val="24"/>
    </w:rPr>
  </w:style>
  <w:style w:type="character" w:customStyle="1" w:styleId="SubtitleChar">
    <w:name w:val="Subtitle Char"/>
    <w:basedOn w:val="DefaultParagraphFont"/>
    <w:link w:val="Subtitle"/>
    <w:uiPriority w:val="99"/>
    <w:locked/>
    <w:rsid w:val="00FC693F"/>
    <w:rPr>
      <w:rFonts w:ascii="Calibri" w:eastAsia="MS Gothic" w:hAnsi="Calibri" w:cs="Times New Roman"/>
      <w:i/>
      <w:iCs/>
      <w:color w:val="4F81BD"/>
      <w:spacing w:val="15"/>
      <w:sz w:val="24"/>
      <w:szCs w:val="24"/>
    </w:rPr>
  </w:style>
  <w:style w:type="paragraph" w:styleId="ListParagraph">
    <w:name w:val="List Paragraph"/>
    <w:basedOn w:val="Normal"/>
    <w:uiPriority w:val="99"/>
    <w:qFormat/>
    <w:rsid w:val="00FC693F"/>
    <w:pPr>
      <w:ind w:left="720"/>
      <w:contextualSpacing/>
    </w:pPr>
  </w:style>
  <w:style w:type="paragraph" w:styleId="BodyText">
    <w:name w:val="Body Text"/>
    <w:basedOn w:val="Normal"/>
    <w:link w:val="BodyTextChar"/>
    <w:uiPriority w:val="99"/>
    <w:rsid w:val="00AA1D8D"/>
    <w:pPr>
      <w:spacing w:after="120"/>
    </w:pPr>
  </w:style>
  <w:style w:type="character" w:customStyle="1" w:styleId="BodyTextChar">
    <w:name w:val="Body Text Char"/>
    <w:basedOn w:val="DefaultParagraphFont"/>
    <w:link w:val="BodyText"/>
    <w:uiPriority w:val="99"/>
    <w:locked/>
    <w:rsid w:val="00AA1D8D"/>
    <w:rPr>
      <w:rFonts w:cs="Times New Roman"/>
    </w:rPr>
  </w:style>
  <w:style w:type="paragraph" w:styleId="BodyText2">
    <w:name w:val="Body Text 2"/>
    <w:basedOn w:val="Normal"/>
    <w:link w:val="BodyText2Char"/>
    <w:uiPriority w:val="99"/>
    <w:rsid w:val="00AA1D8D"/>
    <w:pPr>
      <w:spacing w:after="120" w:line="480" w:lineRule="auto"/>
    </w:pPr>
  </w:style>
  <w:style w:type="character" w:customStyle="1" w:styleId="BodyText2Char">
    <w:name w:val="Body Text 2 Char"/>
    <w:basedOn w:val="DefaultParagraphFont"/>
    <w:link w:val="BodyText2"/>
    <w:uiPriority w:val="99"/>
    <w:locked/>
    <w:rsid w:val="00AA1D8D"/>
    <w:rPr>
      <w:rFonts w:cs="Times New Roman"/>
    </w:rPr>
  </w:style>
  <w:style w:type="paragraph" w:styleId="BodyText3">
    <w:name w:val="Body Text 3"/>
    <w:basedOn w:val="Normal"/>
    <w:link w:val="BodyText3Char"/>
    <w:uiPriority w:val="99"/>
    <w:rsid w:val="00AA1D8D"/>
    <w:pPr>
      <w:spacing w:after="120"/>
    </w:pPr>
    <w:rPr>
      <w:sz w:val="16"/>
      <w:szCs w:val="16"/>
    </w:rPr>
  </w:style>
  <w:style w:type="character" w:customStyle="1" w:styleId="BodyText3Char">
    <w:name w:val="Body Text 3 Char"/>
    <w:basedOn w:val="DefaultParagraphFont"/>
    <w:link w:val="BodyText3"/>
    <w:uiPriority w:val="99"/>
    <w:locked/>
    <w:rsid w:val="00AA1D8D"/>
    <w:rPr>
      <w:rFonts w:cs="Times New Roman"/>
      <w:sz w:val="16"/>
      <w:szCs w:val="16"/>
    </w:rPr>
  </w:style>
  <w:style w:type="paragraph" w:styleId="List">
    <w:name w:val="List"/>
    <w:basedOn w:val="Normal"/>
    <w:uiPriority w:val="99"/>
    <w:rsid w:val="00AA1D8D"/>
    <w:pPr>
      <w:ind w:left="360" w:hanging="360"/>
      <w:contextualSpacing/>
    </w:pPr>
  </w:style>
  <w:style w:type="paragraph" w:styleId="List2">
    <w:name w:val="List 2"/>
    <w:basedOn w:val="Normal"/>
    <w:uiPriority w:val="99"/>
    <w:rsid w:val="00326F90"/>
    <w:pPr>
      <w:ind w:left="720" w:hanging="360"/>
      <w:contextualSpacing/>
    </w:pPr>
  </w:style>
  <w:style w:type="paragraph" w:styleId="List3">
    <w:name w:val="List 3"/>
    <w:basedOn w:val="Normal"/>
    <w:uiPriority w:val="99"/>
    <w:rsid w:val="00326F90"/>
    <w:pPr>
      <w:ind w:left="1080" w:hanging="360"/>
      <w:contextualSpacing/>
    </w:pPr>
  </w:style>
  <w:style w:type="paragraph" w:styleId="ListBullet">
    <w:name w:val="List Bullet"/>
    <w:basedOn w:val="Normal"/>
    <w:uiPriority w:val="99"/>
    <w:rsid w:val="00326F90"/>
    <w:pPr>
      <w:numPr>
        <w:numId w:val="7"/>
      </w:numPr>
      <w:contextualSpacing/>
    </w:pPr>
  </w:style>
  <w:style w:type="paragraph" w:styleId="ListBullet2">
    <w:name w:val="List Bullet 2"/>
    <w:basedOn w:val="Normal"/>
    <w:uiPriority w:val="99"/>
    <w:rsid w:val="00326F90"/>
    <w:pPr>
      <w:numPr>
        <w:numId w:val="8"/>
      </w:numPr>
      <w:contextualSpacing/>
    </w:pPr>
  </w:style>
  <w:style w:type="paragraph" w:styleId="ListBullet3">
    <w:name w:val="List Bullet 3"/>
    <w:basedOn w:val="Normal"/>
    <w:uiPriority w:val="99"/>
    <w:rsid w:val="00326F90"/>
    <w:pPr>
      <w:numPr>
        <w:numId w:val="9"/>
      </w:numPr>
      <w:contextualSpacing/>
    </w:pPr>
  </w:style>
  <w:style w:type="paragraph" w:styleId="ListNumber">
    <w:name w:val="List Number"/>
    <w:basedOn w:val="Normal"/>
    <w:uiPriority w:val="99"/>
    <w:rsid w:val="00326F90"/>
    <w:pPr>
      <w:numPr>
        <w:numId w:val="11"/>
      </w:numPr>
      <w:tabs>
        <w:tab w:val="clear" w:pos="720"/>
        <w:tab w:val="num" w:pos="360"/>
      </w:tabs>
      <w:ind w:left="360"/>
      <w:contextualSpacing/>
    </w:pPr>
  </w:style>
  <w:style w:type="paragraph" w:styleId="ListNumber2">
    <w:name w:val="List Number 2"/>
    <w:basedOn w:val="Normal"/>
    <w:uiPriority w:val="99"/>
    <w:rsid w:val="0029639D"/>
    <w:pPr>
      <w:numPr>
        <w:numId w:val="12"/>
      </w:numPr>
      <w:tabs>
        <w:tab w:val="clear" w:pos="1080"/>
        <w:tab w:val="num" w:pos="720"/>
      </w:tabs>
      <w:ind w:left="720"/>
      <w:contextualSpacing/>
    </w:pPr>
  </w:style>
  <w:style w:type="paragraph" w:styleId="ListNumber3">
    <w:name w:val="List Number 3"/>
    <w:basedOn w:val="Normal"/>
    <w:uiPriority w:val="99"/>
    <w:rsid w:val="0029639D"/>
    <w:pPr>
      <w:numPr>
        <w:numId w:val="13"/>
      </w:numPr>
      <w:tabs>
        <w:tab w:val="clear" w:pos="360"/>
        <w:tab w:val="num" w:pos="1080"/>
      </w:tabs>
      <w:ind w:left="1080"/>
      <w:contextualSpacing/>
    </w:pPr>
  </w:style>
  <w:style w:type="paragraph" w:styleId="ListContinue">
    <w:name w:val="List Continue"/>
    <w:basedOn w:val="Normal"/>
    <w:uiPriority w:val="99"/>
    <w:rsid w:val="0029639D"/>
    <w:pPr>
      <w:spacing w:after="120"/>
      <w:ind w:left="360"/>
      <w:contextualSpacing/>
    </w:pPr>
  </w:style>
  <w:style w:type="paragraph" w:styleId="ListContinue2">
    <w:name w:val="List Continue 2"/>
    <w:basedOn w:val="Normal"/>
    <w:uiPriority w:val="99"/>
    <w:rsid w:val="0029639D"/>
    <w:pPr>
      <w:spacing w:after="120"/>
      <w:ind w:left="720"/>
      <w:contextualSpacing/>
    </w:pPr>
  </w:style>
  <w:style w:type="paragraph" w:styleId="ListContinue3">
    <w:name w:val="List Continue 3"/>
    <w:basedOn w:val="Normal"/>
    <w:uiPriority w:val="99"/>
    <w:rsid w:val="0029639D"/>
    <w:pPr>
      <w:spacing w:after="120"/>
      <w:ind w:left="1080"/>
      <w:contextualSpacing/>
    </w:pPr>
  </w:style>
  <w:style w:type="paragraph" w:styleId="MacroText">
    <w:name w:val="macro"/>
    <w:link w:val="MacroTextChar"/>
    <w:uiPriority w:val="99"/>
    <w:rsid w:val="0029639D"/>
    <w:pPr>
      <w:tabs>
        <w:tab w:val="left" w:pos="576"/>
        <w:tab w:val="left" w:pos="1152"/>
        <w:tab w:val="left" w:pos="1728"/>
        <w:tab w:val="left" w:pos="2304"/>
        <w:tab w:val="left" w:pos="2880"/>
        <w:tab w:val="left" w:pos="3456"/>
        <w:tab w:val="left" w:pos="4032"/>
      </w:tabs>
      <w:spacing w:after="200" w:line="276" w:lineRule="auto"/>
    </w:pPr>
    <w:rPr>
      <w:rFonts w:ascii="Courier" w:hAnsi="Courier"/>
      <w:sz w:val="20"/>
      <w:szCs w:val="20"/>
    </w:rPr>
  </w:style>
  <w:style w:type="character" w:customStyle="1" w:styleId="MacroTextChar">
    <w:name w:val="Macro Text Char"/>
    <w:basedOn w:val="DefaultParagraphFont"/>
    <w:link w:val="MacroText"/>
    <w:uiPriority w:val="99"/>
    <w:locked/>
    <w:rsid w:val="0029639D"/>
    <w:rPr>
      <w:rFonts w:ascii="Courier" w:hAnsi="Courier" w:cs="Times New Roman"/>
      <w:lang w:val="en-US" w:eastAsia="en-US" w:bidi="ar-SA"/>
    </w:rPr>
  </w:style>
  <w:style w:type="paragraph" w:styleId="Quote">
    <w:name w:val="Quote"/>
    <w:basedOn w:val="Normal"/>
    <w:next w:val="Normal"/>
    <w:link w:val="QuoteChar"/>
    <w:uiPriority w:val="99"/>
    <w:qFormat/>
    <w:rsid w:val="00FC693F"/>
    <w:rPr>
      <w:i/>
      <w:iCs/>
      <w:color w:val="000000"/>
    </w:rPr>
  </w:style>
  <w:style w:type="character" w:customStyle="1" w:styleId="QuoteChar">
    <w:name w:val="Quote Char"/>
    <w:basedOn w:val="DefaultParagraphFont"/>
    <w:link w:val="Quote"/>
    <w:uiPriority w:val="99"/>
    <w:locked/>
    <w:rsid w:val="00FC693F"/>
    <w:rPr>
      <w:rFonts w:cs="Times New Roman"/>
      <w:i/>
      <w:iCs/>
      <w:color w:val="000000"/>
    </w:rPr>
  </w:style>
  <w:style w:type="paragraph" w:styleId="Caption">
    <w:name w:val="caption"/>
    <w:basedOn w:val="Normal"/>
    <w:next w:val="Normal"/>
    <w:uiPriority w:val="99"/>
    <w:qFormat/>
    <w:rsid w:val="00FC693F"/>
    <w:pPr>
      <w:spacing w:line="240" w:lineRule="auto"/>
    </w:pPr>
    <w:rPr>
      <w:b/>
      <w:bCs/>
      <w:color w:val="4F81BD"/>
      <w:sz w:val="18"/>
      <w:szCs w:val="18"/>
    </w:rPr>
  </w:style>
  <w:style w:type="character" w:styleId="Strong">
    <w:name w:val="Strong"/>
    <w:basedOn w:val="DefaultParagraphFont"/>
    <w:uiPriority w:val="99"/>
    <w:qFormat/>
    <w:rsid w:val="00FC693F"/>
    <w:rPr>
      <w:rFonts w:cs="Times New Roman"/>
      <w:b/>
      <w:bCs/>
    </w:rPr>
  </w:style>
  <w:style w:type="character" w:styleId="Emphasis">
    <w:name w:val="Emphasis"/>
    <w:basedOn w:val="DefaultParagraphFont"/>
    <w:uiPriority w:val="99"/>
    <w:qFormat/>
    <w:rsid w:val="00FC693F"/>
    <w:rPr>
      <w:rFonts w:cs="Times New Roman"/>
      <w:i/>
      <w:iCs/>
    </w:rPr>
  </w:style>
  <w:style w:type="paragraph" w:styleId="IntenseQuote">
    <w:name w:val="Intense Quote"/>
    <w:basedOn w:val="Normal"/>
    <w:next w:val="Normal"/>
    <w:link w:val="IntenseQuoteChar"/>
    <w:uiPriority w:val="99"/>
    <w:qFormat/>
    <w:rsid w:val="00FC693F"/>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99"/>
    <w:locked/>
    <w:rsid w:val="00FC693F"/>
    <w:rPr>
      <w:rFonts w:cs="Times New Roman"/>
      <w:b/>
      <w:bCs/>
      <w:i/>
      <w:iCs/>
      <w:color w:val="4F81BD"/>
    </w:rPr>
  </w:style>
  <w:style w:type="character" w:styleId="SubtleEmphasis">
    <w:name w:val="Subtle Emphasis"/>
    <w:basedOn w:val="DefaultParagraphFont"/>
    <w:uiPriority w:val="99"/>
    <w:qFormat/>
    <w:rsid w:val="00FC693F"/>
    <w:rPr>
      <w:rFonts w:cs="Times New Roman"/>
      <w:i/>
      <w:iCs/>
      <w:color w:val="808080"/>
    </w:rPr>
  </w:style>
  <w:style w:type="character" w:styleId="IntenseEmphasis">
    <w:name w:val="Intense Emphasis"/>
    <w:basedOn w:val="DefaultParagraphFont"/>
    <w:uiPriority w:val="99"/>
    <w:qFormat/>
    <w:rsid w:val="00FC693F"/>
    <w:rPr>
      <w:rFonts w:cs="Times New Roman"/>
      <w:b/>
      <w:bCs/>
      <w:i/>
      <w:iCs/>
      <w:color w:val="4F81BD"/>
    </w:rPr>
  </w:style>
  <w:style w:type="character" w:styleId="SubtleReference">
    <w:name w:val="Subtle Reference"/>
    <w:basedOn w:val="DefaultParagraphFont"/>
    <w:uiPriority w:val="99"/>
    <w:qFormat/>
    <w:rsid w:val="00FC693F"/>
    <w:rPr>
      <w:rFonts w:cs="Times New Roman"/>
      <w:smallCaps/>
      <w:color w:val="C0504D"/>
      <w:u w:val="single"/>
    </w:rPr>
  </w:style>
  <w:style w:type="character" w:styleId="IntenseReference">
    <w:name w:val="Intense Reference"/>
    <w:basedOn w:val="DefaultParagraphFont"/>
    <w:uiPriority w:val="99"/>
    <w:qFormat/>
    <w:rsid w:val="00FC693F"/>
    <w:rPr>
      <w:rFonts w:cs="Times New Roman"/>
      <w:b/>
      <w:bCs/>
      <w:smallCaps/>
      <w:color w:val="C0504D"/>
      <w:spacing w:val="5"/>
      <w:u w:val="single"/>
    </w:rPr>
  </w:style>
  <w:style w:type="character" w:styleId="BookTitle">
    <w:name w:val="Book Title"/>
    <w:basedOn w:val="DefaultParagraphFont"/>
    <w:uiPriority w:val="99"/>
    <w:qFormat/>
    <w:rsid w:val="00FC693F"/>
    <w:rPr>
      <w:rFonts w:cs="Times New Roman"/>
      <w:b/>
      <w:bCs/>
      <w:smallCaps/>
      <w:spacing w:val="5"/>
    </w:rPr>
  </w:style>
  <w:style w:type="paragraph" w:styleId="TOCHeading">
    <w:name w:val="TOC Heading"/>
    <w:basedOn w:val="Heading1"/>
    <w:next w:val="Normal"/>
    <w:uiPriority w:val="99"/>
    <w:qFormat/>
    <w:rsid w:val="00FC693F"/>
    <w:pPr>
      <w:outlineLvl w:val="9"/>
    </w:pPr>
  </w:style>
  <w:style w:type="table" w:styleId="TableGrid">
    <w:name w:val="Table Grid"/>
    <w:basedOn w:val="TableNormal"/>
    <w:uiPriority w:val="99"/>
    <w:rsid w:val="00FC693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
    <w:name w:val="Light Shading"/>
    <w:basedOn w:val="TableNormal"/>
    <w:uiPriority w:val="99"/>
    <w:rsid w:val="00FC693F"/>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99"/>
    <w:rsid w:val="00FC693F"/>
    <w:rPr>
      <w:color w:val="365F91"/>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table" w:styleId="LightShading-Accent2">
    <w:name w:val="Light Shading Accent 2"/>
    <w:basedOn w:val="TableNormal"/>
    <w:uiPriority w:val="99"/>
    <w:rsid w:val="00FC693F"/>
    <w:rPr>
      <w:color w:val="943634"/>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99"/>
    <w:rsid w:val="00FC693F"/>
    <w:rPr>
      <w:color w:val="76923C"/>
      <w:sz w:val="20"/>
      <w:szCs w:val="2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lastRow">
      <w:pPr>
        <w:spacing w:before="0" w:after="0"/>
      </w:pPr>
      <w:rPr>
        <w:rFonts w:cs="Times New Roman"/>
        <w:b/>
        <w:bCs/>
      </w:rPr>
      <w:tblPr/>
      <w:tcPr>
        <w:tcBorders>
          <w:top w:val="single" w:sz="8" w:space="0" w:color="9BBB59"/>
          <w:left w:val="nil"/>
          <w:bottom w:val="single" w:sz="8" w:space="0" w:color="9BBB59"/>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left w:val="nil"/>
          <w:right w:val="nil"/>
          <w:insideH w:val="nil"/>
          <w:insideV w:val="nil"/>
        </w:tcBorders>
        <w:shd w:val="clear" w:color="auto" w:fill="E6EED5"/>
      </w:tcPr>
    </w:tblStylePr>
  </w:style>
  <w:style w:type="table" w:styleId="LightShading-Accent4">
    <w:name w:val="Light Shading Accent 4"/>
    <w:basedOn w:val="TableNormal"/>
    <w:uiPriority w:val="99"/>
    <w:rsid w:val="00FC693F"/>
    <w:rPr>
      <w:color w:val="5F497A"/>
      <w:sz w:val="20"/>
      <w:szCs w:val="2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lastRow">
      <w:pPr>
        <w:spacing w:before="0" w:after="0"/>
      </w:pPr>
      <w:rPr>
        <w:rFonts w:cs="Times New Roman"/>
        <w:b/>
        <w:bCs/>
      </w:rPr>
      <w:tblPr/>
      <w:tcPr>
        <w:tcBorders>
          <w:top w:val="single" w:sz="8" w:space="0" w:color="8064A2"/>
          <w:left w:val="nil"/>
          <w:bottom w:val="single" w:sz="8" w:space="0" w:color="8064A2"/>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left w:val="nil"/>
          <w:right w:val="nil"/>
          <w:insideH w:val="nil"/>
          <w:insideV w:val="nil"/>
        </w:tcBorders>
        <w:shd w:val="clear" w:color="auto" w:fill="DFD8E8"/>
      </w:tcPr>
    </w:tblStylePr>
  </w:style>
  <w:style w:type="table" w:styleId="LightShading-Accent5">
    <w:name w:val="Light Shading Accent 5"/>
    <w:basedOn w:val="TableNormal"/>
    <w:uiPriority w:val="99"/>
    <w:rsid w:val="00FC693F"/>
    <w:rPr>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rFonts w:cs="Times New Roman"/>
        <w:b/>
        <w:bCs/>
      </w:rPr>
      <w:tblPr/>
      <w:tcPr>
        <w:tcBorders>
          <w:top w:val="single" w:sz="8" w:space="0" w:color="4BACC6"/>
          <w:left w:val="nil"/>
          <w:bottom w:val="single" w:sz="8" w:space="0" w:color="4BACC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99"/>
    <w:rsid w:val="00FC693F"/>
    <w:rPr>
      <w:color w:val="E36C0A"/>
      <w:sz w:val="20"/>
      <w:szCs w:val="2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lastRow">
      <w:pPr>
        <w:spacing w:before="0" w:after="0"/>
      </w:pPr>
      <w:rPr>
        <w:rFonts w:cs="Times New Roman"/>
        <w:b/>
        <w:bCs/>
      </w:rPr>
      <w:tblPr/>
      <w:tcPr>
        <w:tcBorders>
          <w:top w:val="single" w:sz="8" w:space="0" w:color="F79646"/>
          <w:left w:val="nil"/>
          <w:bottom w:val="single" w:sz="8" w:space="0" w:color="F79646"/>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left w:val="nil"/>
          <w:right w:val="nil"/>
          <w:insideH w:val="nil"/>
          <w:insideV w:val="nil"/>
        </w:tcBorders>
        <w:shd w:val="clear" w:color="auto" w:fill="FDE4D0"/>
      </w:tcPr>
    </w:tblStylePr>
  </w:style>
  <w:style w:type="table" w:styleId="LightList">
    <w:name w:val="Light List"/>
    <w:basedOn w:val="TableNormal"/>
    <w:uiPriority w:val="99"/>
    <w:rsid w:val="00FC693F"/>
    <w:rPr>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000000"/>
      </w:tcPr>
    </w:tblStylePr>
    <w:tblStylePr w:type="lastRow">
      <w:pPr>
        <w:spacing w:before="0" w:after="0"/>
      </w:pPr>
      <w:rPr>
        <w:rFonts w:cs="Times New Roman"/>
        <w:b/>
        <w:bCs/>
      </w:rPr>
      <w:tblPr/>
      <w:tcPr>
        <w:tcBorders>
          <w:top w:val="double" w:sz="6" w:space="0" w:color="000000"/>
          <w:left w:val="single" w:sz="8" w:space="0" w:color="000000"/>
          <w:bottom w:val="single" w:sz="8" w:space="0" w:color="000000"/>
          <w:right w:val="single" w:sz="8" w:space="0" w:color="000000"/>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99"/>
    <w:rsid w:val="00FC693F"/>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99"/>
    <w:rsid w:val="00CB0664"/>
    <w:rPr>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99"/>
    <w:rsid w:val="00CB0664"/>
    <w:rPr>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9BBB59"/>
      </w:tcPr>
    </w:tblStylePr>
    <w:tblStylePr w:type="lastRow">
      <w:pPr>
        <w:spacing w:before="0" w:after="0"/>
      </w:pPr>
      <w:rPr>
        <w:rFonts w:cs="Times New Roman"/>
        <w:b/>
        <w:bCs/>
      </w:rPr>
      <w:tblPr/>
      <w:tcPr>
        <w:tcBorders>
          <w:top w:val="double" w:sz="6" w:space="0" w:color="9BBB59"/>
          <w:left w:val="single" w:sz="8" w:space="0" w:color="9BBB59"/>
          <w:bottom w:val="single" w:sz="8" w:space="0" w:color="9BBB59"/>
          <w:right w:val="single" w:sz="8" w:space="0" w:color="9BBB59"/>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99"/>
    <w:rsid w:val="00CB0664"/>
    <w:rPr>
      <w:sz w:val="20"/>
      <w:szCs w:val="2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8064A2"/>
      </w:tcPr>
    </w:tblStylePr>
    <w:tblStylePr w:type="lastRow">
      <w:pPr>
        <w:spacing w:before="0" w:after="0"/>
      </w:pPr>
      <w:rPr>
        <w:rFonts w:cs="Times New Roman"/>
        <w:b/>
        <w:bCs/>
      </w:rPr>
      <w:tblPr/>
      <w:tcPr>
        <w:tcBorders>
          <w:top w:val="double" w:sz="6" w:space="0" w:color="8064A2"/>
          <w:left w:val="single" w:sz="8" w:space="0" w:color="8064A2"/>
          <w:bottom w:val="single" w:sz="8" w:space="0" w:color="8064A2"/>
          <w:right w:val="single" w:sz="8" w:space="0" w:color="8064A2"/>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99"/>
    <w:rsid w:val="00CB0664"/>
    <w:rPr>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BACC6"/>
      </w:tcPr>
    </w:tblStylePr>
    <w:tblStylePr w:type="lastRow">
      <w:pPr>
        <w:spacing w:before="0" w:after="0"/>
      </w:pPr>
      <w:rPr>
        <w:rFonts w:cs="Times New Roman"/>
        <w:b/>
        <w:bCs/>
      </w:rPr>
      <w:tblPr/>
      <w:tcPr>
        <w:tcBorders>
          <w:top w:val="double" w:sz="6" w:space="0" w:color="4BACC6"/>
          <w:left w:val="single" w:sz="8" w:space="0" w:color="4BACC6"/>
          <w:bottom w:val="single" w:sz="8" w:space="0" w:color="4BACC6"/>
          <w:right w:val="single" w:sz="8" w:space="0" w:color="4BACC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99"/>
    <w:rsid w:val="00CB0664"/>
    <w:rPr>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F79646"/>
      </w:tcPr>
    </w:tblStylePr>
    <w:tblStylePr w:type="lastRow">
      <w:pPr>
        <w:spacing w:before="0" w:after="0"/>
      </w:pPr>
      <w:rPr>
        <w:rFonts w:cs="Times New Roman"/>
        <w:b/>
        <w:bCs/>
      </w:rPr>
      <w:tblPr/>
      <w:tcPr>
        <w:tcBorders>
          <w:top w:val="double" w:sz="6" w:space="0" w:color="F79646"/>
          <w:left w:val="single" w:sz="8" w:space="0" w:color="F79646"/>
          <w:bottom w:val="single" w:sz="8" w:space="0" w:color="F79646"/>
          <w:right w:val="single" w:sz="8" w:space="0" w:color="F79646"/>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tcBorders>
      </w:tcPr>
    </w:tblStylePr>
  </w:style>
  <w:style w:type="table" w:styleId="LightGrid">
    <w:name w:val="Light Grid"/>
    <w:basedOn w:val="TableNormal"/>
    <w:uiPriority w:val="99"/>
    <w:rsid w:val="00CB0664"/>
    <w:rPr>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pPr>
      <w:rPr>
        <w:rFonts w:ascii="Calibri" w:eastAsia="MS Gothic" w:hAnsi="Calib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Calibri" w:eastAsia="MS Gothic" w:hAnsi="Calib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LightGrid-Accent1">
    <w:name w:val="Light Grid Accent 1"/>
    <w:basedOn w:val="TableNormal"/>
    <w:uiPriority w:val="99"/>
    <w:rsid w:val="00CB0664"/>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pPr>
      <w:rPr>
        <w:rFonts w:ascii="Calibri" w:eastAsia="MS Gothic" w:hAnsi="Calibri"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pPr>
      <w:rPr>
        <w:rFonts w:ascii="Calibri" w:eastAsia="MS Gothic" w:hAnsi="Calibri"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rPr>
        <w:rFonts w:cs="Times New Roman"/>
      </w:rPr>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styleId="LightGrid-Accent2">
    <w:name w:val="Light Grid Accent 2"/>
    <w:basedOn w:val="TableNormal"/>
    <w:uiPriority w:val="99"/>
    <w:rsid w:val="00CB0664"/>
    <w:rPr>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blStylePr w:type="firstRow">
      <w:pPr>
        <w:spacing w:before="0" w:after="0"/>
      </w:pPr>
      <w:rPr>
        <w:rFonts w:ascii="Calibri" w:eastAsia="MS Gothic" w:hAnsi="Calibri"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libri" w:eastAsia="MS Gothic" w:hAnsi="Calibri"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LightGrid-Accent3">
    <w:name w:val="Light Grid Accent 3"/>
    <w:basedOn w:val="TableNormal"/>
    <w:uiPriority w:val="99"/>
    <w:rsid w:val="00CB0664"/>
    <w:rPr>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blStylePr w:type="firstRow">
      <w:pPr>
        <w:spacing w:before="0" w:after="0"/>
      </w:pPr>
      <w:rPr>
        <w:rFonts w:ascii="Calibri" w:eastAsia="MS Gothic" w:hAnsi="Calibri"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rPr>
        <w:rFonts w:ascii="Calibri" w:eastAsia="MS Gothic" w:hAnsi="Calibri"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rPr>
        <w:rFonts w:cs="Times New Roman"/>
      </w:rPr>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rPr>
        <w:rFonts w:cs="Times New Roman"/>
      </w:rPr>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styleId="LightGrid-Accent4">
    <w:name w:val="Light Grid Accent 4"/>
    <w:basedOn w:val="TableNormal"/>
    <w:uiPriority w:val="99"/>
    <w:rsid w:val="00CB0664"/>
    <w:rPr>
      <w:sz w:val="20"/>
      <w:szCs w:val="20"/>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blStylePr w:type="firstRow">
      <w:pPr>
        <w:spacing w:before="0" w:after="0"/>
      </w:pPr>
      <w:rPr>
        <w:rFonts w:ascii="Calibri" w:eastAsia="MS Gothic" w:hAnsi="Calibri"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pPr>
      <w:rPr>
        <w:rFonts w:ascii="Calibri" w:eastAsia="MS Gothic" w:hAnsi="Calibri"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rPr>
        <w:rFonts w:cs="Times New Roman"/>
      </w:rPr>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rPr>
        <w:rFonts w:cs="Times New Roman"/>
      </w:rPr>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styleId="LightGrid-Accent5">
    <w:name w:val="Light Grid Accent 5"/>
    <w:basedOn w:val="TableNormal"/>
    <w:uiPriority w:val="99"/>
    <w:rsid w:val="00CB0664"/>
    <w:rPr>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blStylePr w:type="firstRow">
      <w:pPr>
        <w:spacing w:before="0" w:after="0"/>
      </w:pPr>
      <w:rPr>
        <w:rFonts w:ascii="Calibri" w:eastAsia="MS Gothic" w:hAnsi="Calibri"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pPr>
      <w:rPr>
        <w:rFonts w:ascii="Calibri" w:eastAsia="MS Gothic" w:hAnsi="Calibri"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rPr>
        <w:rFonts w:cs="Times New Roman"/>
      </w:rPr>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rPr>
        <w:rFonts w:cs="Times New Roman"/>
      </w:rPr>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Grid-Accent6">
    <w:name w:val="Light Grid Accent 6"/>
    <w:basedOn w:val="TableNormal"/>
    <w:uiPriority w:val="99"/>
    <w:rsid w:val="00CB0664"/>
    <w:rPr>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blStylePr w:type="firstRow">
      <w:pPr>
        <w:spacing w:before="0" w:after="0"/>
      </w:pPr>
      <w:rPr>
        <w:rFonts w:ascii="Calibri" w:eastAsia="MS Gothic" w:hAnsi="Calibri"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pPr>
      <w:rPr>
        <w:rFonts w:ascii="Calibri" w:eastAsia="MS Gothic" w:hAnsi="Calibri"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rPr>
        <w:rFonts w:cs="Times New Roman"/>
      </w:rPr>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rPr>
        <w:rFonts w:cs="Times New Roman"/>
      </w:rPr>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styleId="MediumShading1">
    <w:name w:val="Medium Shading 1"/>
    <w:basedOn w:val="TableNormal"/>
    <w:uiPriority w:val="99"/>
    <w:rsid w:val="00CB0664"/>
    <w:rPr>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rFonts w:cs="Times New Roman"/>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0C0C0"/>
      </w:tcPr>
    </w:tblStylePr>
    <w:tblStylePr w:type="band1Horz">
      <w:rPr>
        <w:rFonts w:cs="Times New Roman"/>
      </w:rPr>
      <w:tblPr/>
      <w:tcPr>
        <w:tcBorders>
          <w:insideH w:val="nil"/>
          <w:insideV w:val="nil"/>
        </w:tcBorders>
        <w:shd w:val="clear" w:color="auto" w:fill="C0C0C0"/>
      </w:tcPr>
    </w:tblStylePr>
    <w:tblStylePr w:type="band2Horz">
      <w:rPr>
        <w:rFonts w:cs="Times New Roman"/>
      </w:rPr>
      <w:tblPr/>
      <w:tcPr>
        <w:tcBorders>
          <w:insideH w:val="nil"/>
          <w:insideV w:val="nil"/>
        </w:tcBorders>
      </w:tcPr>
    </w:tblStylePr>
  </w:style>
  <w:style w:type="table" w:styleId="MediumShading1-Accent1">
    <w:name w:val="Medium Shading 1 Accent 1"/>
    <w:basedOn w:val="TableNormal"/>
    <w:uiPriority w:val="99"/>
    <w:rsid w:val="00CB0664"/>
    <w:rPr>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pPr>
      <w:rPr>
        <w:rFonts w:cs="Times New Roman"/>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3DFEE"/>
      </w:tcPr>
    </w:tblStylePr>
    <w:tblStylePr w:type="band1Horz">
      <w:rPr>
        <w:rFonts w:cs="Times New Roman"/>
      </w:rPr>
      <w:tblPr/>
      <w:tcPr>
        <w:tcBorders>
          <w:insideH w:val="nil"/>
          <w:insideV w:val="nil"/>
        </w:tcBorders>
        <w:shd w:val="clear" w:color="auto" w:fill="D3DFEE"/>
      </w:tcPr>
    </w:tblStylePr>
    <w:tblStylePr w:type="band2Horz">
      <w:rPr>
        <w:rFonts w:cs="Times New Roman"/>
      </w:rPr>
      <w:tblPr/>
      <w:tcPr>
        <w:tcBorders>
          <w:insideH w:val="nil"/>
          <w:insideV w:val="nil"/>
        </w:tcBorders>
      </w:tcPr>
    </w:tblStylePr>
  </w:style>
  <w:style w:type="table" w:styleId="MediumShading1-Accent2">
    <w:name w:val="Medium Shading 1 Accent 2"/>
    <w:basedOn w:val="TableNormal"/>
    <w:uiPriority w:val="99"/>
    <w:rsid w:val="00CB0664"/>
    <w:rPr>
      <w:sz w:val="20"/>
      <w:szCs w:val="20"/>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MediumShading1-Accent3">
    <w:name w:val="Medium Shading 1 Accent 3"/>
    <w:basedOn w:val="TableNormal"/>
    <w:uiPriority w:val="99"/>
    <w:rsid w:val="00CB0664"/>
    <w:rPr>
      <w:sz w:val="20"/>
      <w:szCs w:val="20"/>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pPr>
      <w:rPr>
        <w:rFonts w:cs="Times New Roman"/>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6EED5"/>
      </w:tcPr>
    </w:tblStylePr>
    <w:tblStylePr w:type="band1Horz">
      <w:rPr>
        <w:rFonts w:cs="Times New Roman"/>
      </w:rPr>
      <w:tblPr/>
      <w:tcPr>
        <w:tcBorders>
          <w:insideH w:val="nil"/>
          <w:insideV w:val="nil"/>
        </w:tcBorders>
        <w:shd w:val="clear" w:color="auto" w:fill="E6EED5"/>
      </w:tcPr>
    </w:tblStylePr>
    <w:tblStylePr w:type="band2Horz">
      <w:rPr>
        <w:rFonts w:cs="Times New Roman"/>
      </w:rPr>
      <w:tblPr/>
      <w:tcPr>
        <w:tcBorders>
          <w:insideH w:val="nil"/>
          <w:insideV w:val="nil"/>
        </w:tcBorders>
      </w:tcPr>
    </w:tblStylePr>
  </w:style>
  <w:style w:type="table" w:styleId="MediumShading1-Accent4">
    <w:name w:val="Medium Shading 1 Accent 4"/>
    <w:basedOn w:val="TableNormal"/>
    <w:uiPriority w:val="99"/>
    <w:rsid w:val="00CB0664"/>
    <w:rPr>
      <w:sz w:val="20"/>
      <w:szCs w:val="20"/>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pPr>
      <w:rPr>
        <w:rFonts w:cs="Times New Roman"/>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8E8"/>
      </w:tcPr>
    </w:tblStylePr>
    <w:tblStylePr w:type="band1Horz">
      <w:rPr>
        <w:rFonts w:cs="Times New Roman"/>
      </w:rPr>
      <w:tblPr/>
      <w:tcPr>
        <w:tcBorders>
          <w:insideH w:val="nil"/>
          <w:insideV w:val="nil"/>
        </w:tcBorders>
        <w:shd w:val="clear" w:color="auto" w:fill="DFD8E8"/>
      </w:tcPr>
    </w:tblStylePr>
    <w:tblStylePr w:type="band2Horz">
      <w:rPr>
        <w:rFonts w:cs="Times New Roman"/>
      </w:rPr>
      <w:tblPr/>
      <w:tcPr>
        <w:tcBorders>
          <w:insideH w:val="nil"/>
          <w:insideV w:val="nil"/>
        </w:tcBorders>
      </w:tcPr>
    </w:tblStylePr>
  </w:style>
  <w:style w:type="table" w:styleId="MediumShading1-Accent5">
    <w:name w:val="Medium Shading 1 Accent 5"/>
    <w:basedOn w:val="TableNormal"/>
    <w:uiPriority w:val="99"/>
    <w:rsid w:val="00CB0664"/>
    <w:rPr>
      <w:sz w:val="20"/>
      <w:szCs w:val="20"/>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pPr>
      <w:rPr>
        <w:rFonts w:cs="Times New Roman"/>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2EAF1"/>
      </w:tcPr>
    </w:tblStylePr>
    <w:tblStylePr w:type="band1Horz">
      <w:rPr>
        <w:rFonts w:cs="Times New Roman"/>
      </w:rPr>
      <w:tblPr/>
      <w:tcPr>
        <w:tcBorders>
          <w:insideH w:val="nil"/>
          <w:insideV w:val="nil"/>
        </w:tcBorders>
        <w:shd w:val="clear" w:color="auto" w:fill="D2EAF1"/>
      </w:tcPr>
    </w:tblStylePr>
    <w:tblStylePr w:type="band2Horz">
      <w:rPr>
        <w:rFonts w:cs="Times New Roman"/>
      </w:rPr>
      <w:tblPr/>
      <w:tcPr>
        <w:tcBorders>
          <w:insideH w:val="nil"/>
          <w:insideV w:val="nil"/>
        </w:tcBorders>
      </w:tcPr>
    </w:tblStylePr>
  </w:style>
  <w:style w:type="table" w:styleId="MediumShading1-Accent6">
    <w:name w:val="Medium Shading 1 Accent 6"/>
    <w:basedOn w:val="TableNormal"/>
    <w:uiPriority w:val="99"/>
    <w:rsid w:val="00CB0664"/>
    <w:rPr>
      <w:sz w:val="20"/>
      <w:szCs w:val="20"/>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pPr>
      <w:rPr>
        <w:rFonts w:cs="Times New Roman"/>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DE4D0"/>
      </w:tcPr>
    </w:tblStylePr>
    <w:tblStylePr w:type="band1Horz">
      <w:rPr>
        <w:rFonts w:cs="Times New Roman"/>
      </w:rPr>
      <w:tblPr/>
      <w:tcPr>
        <w:tcBorders>
          <w:insideH w:val="nil"/>
          <w:insideV w:val="nil"/>
        </w:tcBorders>
        <w:shd w:val="clear" w:color="auto" w:fill="FDE4D0"/>
      </w:tcPr>
    </w:tblStylePr>
    <w:tblStylePr w:type="band2Horz">
      <w:rPr>
        <w:rFonts w:cs="Times New Roman"/>
      </w:rPr>
      <w:tblPr/>
      <w:tcPr>
        <w:tcBorders>
          <w:insideH w:val="nil"/>
          <w:insideV w:val="nil"/>
        </w:tcBorders>
      </w:tcPr>
    </w:tblStylePr>
  </w:style>
  <w:style w:type="table" w:styleId="MediumShading2">
    <w:name w:val="Medium Shading 2"/>
    <w:basedOn w:val="TableNormal"/>
    <w:uiPriority w:val="99"/>
    <w:rsid w:val="00CB0664"/>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000000"/>
      </w:tcPr>
    </w:tblStylePr>
    <w:tblStylePr w:type="lastCol">
      <w:rPr>
        <w:rFonts w:cs="Times New Roman"/>
        <w:b/>
        <w:bCs/>
        <w:color w:val="FFFFFF"/>
      </w:rPr>
      <w:tblPr/>
      <w:tcPr>
        <w:tcBorders>
          <w:left w:val="nil"/>
          <w:right w:val="nil"/>
          <w:insideH w:val="nil"/>
          <w:insideV w:val="nil"/>
        </w:tcBorders>
        <w:shd w:val="clear" w:color="auto" w:fill="000000"/>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99"/>
    <w:rsid w:val="00CB0664"/>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F81BD"/>
      </w:tcPr>
    </w:tblStylePr>
    <w:tblStylePr w:type="lastCol">
      <w:rPr>
        <w:rFonts w:cs="Times New Roman"/>
        <w:b/>
        <w:bCs/>
        <w:color w:val="FFFFFF"/>
      </w:rPr>
      <w:tblPr/>
      <w:tcPr>
        <w:tcBorders>
          <w:left w:val="nil"/>
          <w:right w:val="nil"/>
          <w:insideH w:val="nil"/>
          <w:insideV w:val="nil"/>
        </w:tcBorders>
        <w:shd w:val="clear" w:color="auto" w:fill="4F81B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99"/>
    <w:rsid w:val="00CB0664"/>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C0504D"/>
      </w:tcPr>
    </w:tblStylePr>
    <w:tblStylePr w:type="lastCol">
      <w:rPr>
        <w:rFonts w:cs="Times New Roman"/>
        <w:b/>
        <w:bCs/>
        <w:color w:val="FFFFFF"/>
      </w:rPr>
      <w:tblPr/>
      <w:tcPr>
        <w:tcBorders>
          <w:left w:val="nil"/>
          <w:right w:val="nil"/>
          <w:insideH w:val="nil"/>
          <w:insideV w:val="nil"/>
        </w:tcBorders>
        <w:shd w:val="clear" w:color="auto" w:fill="C0504D"/>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99"/>
    <w:rsid w:val="00CB0664"/>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9BBB59"/>
      </w:tcPr>
    </w:tblStylePr>
    <w:tblStylePr w:type="lastCol">
      <w:rPr>
        <w:rFonts w:cs="Times New Roman"/>
        <w:b/>
        <w:bCs/>
        <w:color w:val="FFFFFF"/>
      </w:rPr>
      <w:tblPr/>
      <w:tcPr>
        <w:tcBorders>
          <w:left w:val="nil"/>
          <w:right w:val="nil"/>
          <w:insideH w:val="nil"/>
          <w:insideV w:val="nil"/>
        </w:tcBorders>
        <w:shd w:val="clear" w:color="auto" w:fill="9BBB59"/>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99"/>
    <w:rsid w:val="00CB0664"/>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8064A2"/>
      </w:tcPr>
    </w:tblStylePr>
    <w:tblStylePr w:type="lastCol">
      <w:rPr>
        <w:rFonts w:cs="Times New Roman"/>
        <w:b/>
        <w:bCs/>
        <w:color w:val="FFFFFF"/>
      </w:rPr>
      <w:tblPr/>
      <w:tcPr>
        <w:tcBorders>
          <w:left w:val="nil"/>
          <w:right w:val="nil"/>
          <w:insideH w:val="nil"/>
          <w:insideV w:val="nil"/>
        </w:tcBorders>
        <w:shd w:val="clear" w:color="auto" w:fill="8064A2"/>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99"/>
    <w:rsid w:val="00CB0664"/>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99"/>
    <w:rsid w:val="00CB0664"/>
    <w:rPr>
      <w:sz w:val="20"/>
      <w:szCs w:val="20"/>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pPr>
      <w:rPr>
        <w:rFonts w:cs="Times New Roman"/>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F79646"/>
      </w:tcPr>
    </w:tblStylePr>
    <w:tblStylePr w:type="lastCol">
      <w:rPr>
        <w:rFonts w:cs="Times New Roman"/>
        <w:b/>
        <w:bCs/>
        <w:color w:val="FFFFFF"/>
      </w:rPr>
      <w:tblPr/>
      <w:tcPr>
        <w:tcBorders>
          <w:left w:val="nil"/>
          <w:right w:val="nil"/>
          <w:insideH w:val="nil"/>
          <w:insideV w:val="nil"/>
        </w:tcBorders>
        <w:shd w:val="clear" w:color="auto" w:fill="F7964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99"/>
    <w:rsid w:val="00CB0664"/>
    <w:rPr>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000000"/>
        </w:tcBorders>
      </w:tcPr>
    </w:tblStylePr>
    <w:tblStylePr w:type="lastRow">
      <w:rPr>
        <w:rFonts w:cs="Times New Roman"/>
        <w:b/>
        <w:bCs/>
        <w:color w:val="1F497D"/>
      </w:rPr>
      <w:tblPr/>
      <w:tcPr>
        <w:tcBorders>
          <w:top w:val="single" w:sz="8" w:space="0" w:color="000000"/>
          <w:bottom w:val="single" w:sz="8" w:space="0" w:color="000000"/>
        </w:tcBorders>
      </w:tcPr>
    </w:tblStylePr>
    <w:tblStylePr w:type="firstCol">
      <w:rPr>
        <w:rFonts w:cs="Times New Roman"/>
        <w:b/>
        <w:bCs/>
      </w:rPr>
    </w:tblStylePr>
    <w:tblStylePr w:type="lastCol">
      <w:rPr>
        <w:rFonts w:cs="Times New Roman"/>
        <w:b/>
        <w:bCs/>
      </w:rPr>
      <w:tblPr/>
      <w:tcPr>
        <w:tcBorders>
          <w:top w:val="single" w:sz="8" w:space="0" w:color="000000"/>
          <w:bottom w:val="single" w:sz="8" w:space="0" w:color="000000"/>
        </w:tcBorders>
      </w:tcPr>
    </w:tblStylePr>
    <w:tblStylePr w:type="band1Vert">
      <w:rPr>
        <w:rFonts w:cs="Times New Roman"/>
      </w:rPr>
      <w:tblPr/>
      <w:tcPr>
        <w:shd w:val="clear" w:color="auto" w:fill="C0C0C0"/>
      </w:tcPr>
    </w:tblStylePr>
    <w:tblStylePr w:type="band1Horz">
      <w:rPr>
        <w:rFonts w:cs="Times New Roman"/>
      </w:rPr>
      <w:tblPr/>
      <w:tcPr>
        <w:shd w:val="clear" w:color="auto" w:fill="C0C0C0"/>
      </w:tcPr>
    </w:tblStylePr>
  </w:style>
  <w:style w:type="table" w:styleId="MediumList1-Accent1">
    <w:name w:val="Medium List 1 Accent 1"/>
    <w:basedOn w:val="TableNormal"/>
    <w:uiPriority w:val="99"/>
    <w:rsid w:val="00CB0664"/>
    <w:rPr>
      <w:color w:val="000000"/>
      <w:sz w:val="20"/>
      <w:szCs w:val="20"/>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4F81BD"/>
        </w:tcBorders>
      </w:tcPr>
    </w:tblStylePr>
    <w:tblStylePr w:type="lastRow">
      <w:rPr>
        <w:rFonts w:cs="Times New Roman"/>
        <w:b/>
        <w:bCs/>
        <w:color w:val="1F497D"/>
      </w:rPr>
      <w:tblPr/>
      <w:tcPr>
        <w:tcBorders>
          <w:top w:val="single" w:sz="8" w:space="0" w:color="4F81BD"/>
          <w:bottom w:val="single" w:sz="8" w:space="0" w:color="4F81BD"/>
        </w:tcBorders>
      </w:tcPr>
    </w:tblStylePr>
    <w:tblStylePr w:type="firstCol">
      <w:rPr>
        <w:rFonts w:cs="Times New Roman"/>
        <w:b/>
        <w:bCs/>
      </w:rPr>
    </w:tblStylePr>
    <w:tblStylePr w:type="lastCol">
      <w:rPr>
        <w:rFonts w:cs="Times New Roman"/>
        <w:b/>
        <w:bCs/>
      </w:rPr>
      <w:tblPr/>
      <w:tcPr>
        <w:tcBorders>
          <w:top w:val="single" w:sz="8" w:space="0" w:color="4F81BD"/>
          <w:bottom w:val="single" w:sz="8" w:space="0" w:color="4F81BD"/>
        </w:tcBorders>
      </w:tcPr>
    </w:tblStylePr>
    <w:tblStylePr w:type="band1Vert">
      <w:rPr>
        <w:rFonts w:cs="Times New Roman"/>
      </w:rPr>
      <w:tblPr/>
      <w:tcPr>
        <w:shd w:val="clear" w:color="auto" w:fill="D3DFEE"/>
      </w:tcPr>
    </w:tblStylePr>
    <w:tblStylePr w:type="band1Horz">
      <w:rPr>
        <w:rFonts w:cs="Times New Roman"/>
      </w:rPr>
      <w:tblPr/>
      <w:tcPr>
        <w:shd w:val="clear" w:color="auto" w:fill="D3DFEE"/>
      </w:tcPr>
    </w:tblStylePr>
  </w:style>
  <w:style w:type="table" w:styleId="MediumList1-Accent2">
    <w:name w:val="Medium List 1 Accent 2"/>
    <w:basedOn w:val="TableNormal"/>
    <w:uiPriority w:val="99"/>
    <w:rsid w:val="00CB0664"/>
    <w:rPr>
      <w:color w:val="000000"/>
      <w:sz w:val="20"/>
      <w:szCs w:val="20"/>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C0504D"/>
        </w:tcBorders>
      </w:tcPr>
    </w:tblStylePr>
    <w:tblStylePr w:type="lastRow">
      <w:rPr>
        <w:rFonts w:cs="Times New Roman"/>
        <w:b/>
        <w:bCs/>
        <w:color w:val="1F497D"/>
      </w:rPr>
      <w:tblPr/>
      <w:tcPr>
        <w:tcBorders>
          <w:top w:val="single" w:sz="8" w:space="0" w:color="C0504D"/>
          <w:bottom w:val="single" w:sz="8" w:space="0" w:color="C0504D"/>
        </w:tcBorders>
      </w:tcPr>
    </w:tblStylePr>
    <w:tblStylePr w:type="firstCol">
      <w:rPr>
        <w:rFonts w:cs="Times New Roman"/>
        <w:b/>
        <w:bCs/>
      </w:rPr>
    </w:tblStylePr>
    <w:tblStylePr w:type="lastCol">
      <w:rPr>
        <w:rFonts w:cs="Times New Roman"/>
        <w:b/>
        <w:bCs/>
      </w:rPr>
      <w:tblPr/>
      <w:tcPr>
        <w:tcBorders>
          <w:top w:val="single" w:sz="8" w:space="0" w:color="C0504D"/>
          <w:bottom w:val="single" w:sz="8" w:space="0" w:color="C0504D"/>
        </w:tcBorders>
      </w:tcPr>
    </w:tblStylePr>
    <w:tblStylePr w:type="band1Vert">
      <w:rPr>
        <w:rFonts w:cs="Times New Roman"/>
      </w:rPr>
      <w:tblPr/>
      <w:tcPr>
        <w:shd w:val="clear" w:color="auto" w:fill="EFD3D2"/>
      </w:tcPr>
    </w:tblStylePr>
    <w:tblStylePr w:type="band1Horz">
      <w:rPr>
        <w:rFonts w:cs="Times New Roman"/>
      </w:rPr>
      <w:tblPr/>
      <w:tcPr>
        <w:shd w:val="clear" w:color="auto" w:fill="EFD3D2"/>
      </w:tcPr>
    </w:tblStylePr>
  </w:style>
  <w:style w:type="table" w:styleId="MediumList1-Accent3">
    <w:name w:val="Medium List 1 Accent 3"/>
    <w:basedOn w:val="TableNormal"/>
    <w:uiPriority w:val="99"/>
    <w:rsid w:val="00CB0664"/>
    <w:rPr>
      <w:color w:val="000000"/>
      <w:sz w:val="20"/>
      <w:szCs w:val="20"/>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9BBB59"/>
        </w:tcBorders>
      </w:tcPr>
    </w:tblStylePr>
    <w:tblStylePr w:type="lastRow">
      <w:rPr>
        <w:rFonts w:cs="Times New Roman"/>
        <w:b/>
        <w:bCs/>
        <w:color w:val="1F497D"/>
      </w:rPr>
      <w:tblPr/>
      <w:tcPr>
        <w:tcBorders>
          <w:top w:val="single" w:sz="8" w:space="0" w:color="9BBB59"/>
          <w:bottom w:val="single" w:sz="8" w:space="0" w:color="9BBB59"/>
        </w:tcBorders>
      </w:tcPr>
    </w:tblStylePr>
    <w:tblStylePr w:type="firstCol">
      <w:rPr>
        <w:rFonts w:cs="Times New Roman"/>
        <w:b/>
        <w:bCs/>
      </w:rPr>
    </w:tblStylePr>
    <w:tblStylePr w:type="lastCol">
      <w:rPr>
        <w:rFonts w:cs="Times New Roman"/>
        <w:b/>
        <w:bCs/>
      </w:rPr>
      <w:tblPr/>
      <w:tcPr>
        <w:tcBorders>
          <w:top w:val="single" w:sz="8" w:space="0" w:color="9BBB59"/>
          <w:bottom w:val="single" w:sz="8" w:space="0" w:color="9BBB59"/>
        </w:tcBorders>
      </w:tcPr>
    </w:tblStylePr>
    <w:tblStylePr w:type="band1Vert">
      <w:rPr>
        <w:rFonts w:cs="Times New Roman"/>
      </w:rPr>
      <w:tblPr/>
      <w:tcPr>
        <w:shd w:val="clear" w:color="auto" w:fill="E6EED5"/>
      </w:tcPr>
    </w:tblStylePr>
    <w:tblStylePr w:type="band1Horz">
      <w:rPr>
        <w:rFonts w:cs="Times New Roman"/>
      </w:rPr>
      <w:tblPr/>
      <w:tcPr>
        <w:shd w:val="clear" w:color="auto" w:fill="E6EED5"/>
      </w:tcPr>
    </w:tblStylePr>
  </w:style>
  <w:style w:type="table" w:styleId="MediumList1-Accent4">
    <w:name w:val="Medium List 1 Accent 4"/>
    <w:basedOn w:val="TableNormal"/>
    <w:uiPriority w:val="99"/>
    <w:rsid w:val="00CB0664"/>
    <w:rPr>
      <w:color w:val="000000"/>
      <w:sz w:val="20"/>
      <w:szCs w:val="20"/>
    </w:rPr>
    <w:tblPr>
      <w:tblStyleRowBandSize w:val="1"/>
      <w:tblStyleColBandSize w:val="1"/>
      <w:tblInd w:w="0" w:type="dxa"/>
      <w:tblBorders>
        <w:top w:val="single" w:sz="8" w:space="0" w:color="8064A2"/>
        <w:bottom w:val="single" w:sz="8" w:space="0" w:color="8064A2"/>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8064A2"/>
        </w:tcBorders>
      </w:tcPr>
    </w:tblStylePr>
    <w:tblStylePr w:type="lastRow">
      <w:rPr>
        <w:rFonts w:cs="Times New Roman"/>
        <w:b/>
        <w:bCs/>
        <w:color w:val="1F497D"/>
      </w:rPr>
      <w:tblPr/>
      <w:tcPr>
        <w:tcBorders>
          <w:top w:val="single" w:sz="8" w:space="0" w:color="8064A2"/>
          <w:bottom w:val="single" w:sz="8" w:space="0" w:color="8064A2"/>
        </w:tcBorders>
      </w:tcPr>
    </w:tblStylePr>
    <w:tblStylePr w:type="firstCol">
      <w:rPr>
        <w:rFonts w:cs="Times New Roman"/>
        <w:b/>
        <w:bCs/>
      </w:rPr>
    </w:tblStylePr>
    <w:tblStylePr w:type="lastCol">
      <w:rPr>
        <w:rFonts w:cs="Times New Roman"/>
        <w:b/>
        <w:bCs/>
      </w:rPr>
      <w:tblPr/>
      <w:tcPr>
        <w:tcBorders>
          <w:top w:val="single" w:sz="8" w:space="0" w:color="8064A2"/>
          <w:bottom w:val="single" w:sz="8" w:space="0" w:color="8064A2"/>
        </w:tcBorders>
      </w:tcPr>
    </w:tblStylePr>
    <w:tblStylePr w:type="band1Vert">
      <w:rPr>
        <w:rFonts w:cs="Times New Roman"/>
      </w:rPr>
      <w:tblPr/>
      <w:tcPr>
        <w:shd w:val="clear" w:color="auto" w:fill="DFD8E8"/>
      </w:tcPr>
    </w:tblStylePr>
    <w:tblStylePr w:type="band1Horz">
      <w:rPr>
        <w:rFonts w:cs="Times New Roman"/>
      </w:rPr>
      <w:tblPr/>
      <w:tcPr>
        <w:shd w:val="clear" w:color="auto" w:fill="DFD8E8"/>
      </w:tcPr>
    </w:tblStylePr>
  </w:style>
  <w:style w:type="table" w:styleId="MediumList1-Accent5">
    <w:name w:val="Medium List 1 Accent 5"/>
    <w:basedOn w:val="TableNormal"/>
    <w:uiPriority w:val="99"/>
    <w:rsid w:val="00CB0664"/>
    <w:rPr>
      <w:color w:val="000000"/>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4BACC6"/>
        </w:tcBorders>
      </w:tcPr>
    </w:tblStylePr>
    <w:tblStylePr w:type="lastRow">
      <w:rPr>
        <w:rFonts w:cs="Times New Roman"/>
        <w:b/>
        <w:bCs/>
        <w:color w:val="1F497D"/>
      </w:rPr>
      <w:tblPr/>
      <w:tcPr>
        <w:tcBorders>
          <w:top w:val="single" w:sz="8" w:space="0" w:color="4BACC6"/>
          <w:bottom w:val="single" w:sz="8" w:space="0" w:color="4BACC6"/>
        </w:tcBorders>
      </w:tcPr>
    </w:tblStylePr>
    <w:tblStylePr w:type="firstCol">
      <w:rPr>
        <w:rFonts w:cs="Times New Roman"/>
        <w:b/>
        <w:bCs/>
      </w:rPr>
    </w:tblStylePr>
    <w:tblStylePr w:type="lastCol">
      <w:rPr>
        <w:rFonts w:cs="Times New Roman"/>
        <w:b/>
        <w:bCs/>
      </w:rPr>
      <w:tblPr/>
      <w:tcPr>
        <w:tcBorders>
          <w:top w:val="single" w:sz="8" w:space="0" w:color="4BACC6"/>
          <w:bottom w:val="single" w:sz="8" w:space="0" w:color="4BACC6"/>
        </w:tcBorders>
      </w:tcPr>
    </w:tblStylePr>
    <w:tblStylePr w:type="band1Vert">
      <w:rPr>
        <w:rFonts w:cs="Times New Roman"/>
      </w:rPr>
      <w:tblPr/>
      <w:tcPr>
        <w:shd w:val="clear" w:color="auto" w:fill="D2EAF1"/>
      </w:tcPr>
    </w:tblStylePr>
    <w:tblStylePr w:type="band1Horz">
      <w:rPr>
        <w:rFonts w:cs="Times New Roman"/>
      </w:rPr>
      <w:tblPr/>
      <w:tcPr>
        <w:shd w:val="clear" w:color="auto" w:fill="D2EAF1"/>
      </w:tcPr>
    </w:tblStylePr>
  </w:style>
  <w:style w:type="table" w:styleId="MediumList1-Accent6">
    <w:name w:val="Medium List 1 Accent 6"/>
    <w:basedOn w:val="TableNormal"/>
    <w:uiPriority w:val="99"/>
    <w:rsid w:val="00CB0664"/>
    <w:rPr>
      <w:color w:val="000000"/>
      <w:sz w:val="20"/>
      <w:szCs w:val="20"/>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rPr>
        <w:rFonts w:ascii="Calibri" w:eastAsia="MS Gothic" w:hAnsi="Calibri" w:cs="Times New Roman"/>
      </w:rPr>
      <w:tblPr/>
      <w:tcPr>
        <w:tcBorders>
          <w:top w:val="nil"/>
          <w:bottom w:val="single" w:sz="8" w:space="0" w:color="F79646"/>
        </w:tcBorders>
      </w:tcPr>
    </w:tblStylePr>
    <w:tblStylePr w:type="lastRow">
      <w:rPr>
        <w:rFonts w:cs="Times New Roman"/>
        <w:b/>
        <w:bCs/>
        <w:color w:val="1F497D"/>
      </w:rPr>
      <w:tblPr/>
      <w:tcPr>
        <w:tcBorders>
          <w:top w:val="single" w:sz="8" w:space="0" w:color="F79646"/>
          <w:bottom w:val="single" w:sz="8" w:space="0" w:color="F79646"/>
        </w:tcBorders>
      </w:tcPr>
    </w:tblStylePr>
    <w:tblStylePr w:type="firstCol">
      <w:rPr>
        <w:rFonts w:cs="Times New Roman"/>
        <w:b/>
        <w:bCs/>
      </w:rPr>
    </w:tblStylePr>
    <w:tblStylePr w:type="lastCol">
      <w:rPr>
        <w:rFonts w:cs="Times New Roman"/>
        <w:b/>
        <w:bCs/>
      </w:rPr>
      <w:tblPr/>
      <w:tcPr>
        <w:tcBorders>
          <w:top w:val="single" w:sz="8" w:space="0" w:color="F79646"/>
          <w:bottom w:val="single" w:sz="8" w:space="0" w:color="F79646"/>
        </w:tcBorders>
      </w:tcPr>
    </w:tblStylePr>
    <w:tblStylePr w:type="band1Vert">
      <w:rPr>
        <w:rFonts w:cs="Times New Roman"/>
      </w:rPr>
      <w:tblPr/>
      <w:tcPr>
        <w:shd w:val="clear" w:color="auto" w:fill="FDE4D0"/>
      </w:tcPr>
    </w:tblStylePr>
    <w:tblStylePr w:type="band1Horz">
      <w:rPr>
        <w:rFonts w:cs="Times New Roman"/>
      </w:rPr>
      <w:tblPr/>
      <w:tcPr>
        <w:shd w:val="clear" w:color="auto" w:fill="FDE4D0"/>
      </w:tcPr>
    </w:tblStylePr>
  </w:style>
  <w:style w:type="table" w:styleId="MediumList2">
    <w:name w:val="Medium List 2"/>
    <w:basedOn w:val="TableNormal"/>
    <w:uiPriority w:val="99"/>
    <w:rsid w:val="00CB0664"/>
    <w:rPr>
      <w:rFonts w:ascii="Calibri" w:eastAsia="MS Gothic" w:hAnsi="Calibri"/>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000000"/>
          <w:right w:val="nil"/>
          <w:insideH w:val="nil"/>
          <w:insideV w:val="nil"/>
        </w:tcBorders>
        <w:shd w:val="clear" w:color="auto" w:fill="FFFFFF"/>
      </w:tcPr>
    </w:tblStylePr>
    <w:tblStylePr w:type="lastRow">
      <w:rPr>
        <w:rFonts w:cs="Times New Roman"/>
      </w:rPr>
      <w:tblPr/>
      <w:tcPr>
        <w:tcBorders>
          <w:top w:val="single" w:sz="8" w:space="0" w:color="000000"/>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000000"/>
          <w:insideH w:val="nil"/>
          <w:insideV w:val="nil"/>
        </w:tcBorders>
        <w:shd w:val="clear" w:color="auto" w:fill="FFFFFF"/>
      </w:tcPr>
    </w:tblStylePr>
    <w:tblStylePr w:type="lastCol">
      <w:rPr>
        <w:rFonts w:cs="Times New Roman"/>
      </w:rPr>
      <w:tblPr/>
      <w:tcPr>
        <w:tcBorders>
          <w:top w:val="nil"/>
          <w:left w:val="single" w:sz="8" w:space="0" w:color="000000"/>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top w:val="nil"/>
          <w:bottom w:val="nil"/>
          <w:insideH w:val="nil"/>
          <w:insideV w:val="nil"/>
        </w:tcBorders>
        <w:shd w:val="clear" w:color="auto" w:fill="C0C0C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1">
    <w:name w:val="Medium List 2 Accent 1"/>
    <w:basedOn w:val="TableNormal"/>
    <w:uiPriority w:val="99"/>
    <w:rsid w:val="00CB0664"/>
    <w:rPr>
      <w:rFonts w:ascii="Calibri" w:eastAsia="MS Gothic" w:hAnsi="Calibri"/>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F81BD"/>
          <w:right w:val="nil"/>
          <w:insideH w:val="nil"/>
          <w:insideV w:val="nil"/>
        </w:tcBorders>
        <w:shd w:val="clear" w:color="auto" w:fill="FFFFFF"/>
      </w:tcPr>
    </w:tblStylePr>
    <w:tblStylePr w:type="lastRow">
      <w:rPr>
        <w:rFonts w:cs="Times New Roman"/>
      </w:rPr>
      <w:tblPr/>
      <w:tcPr>
        <w:tcBorders>
          <w:top w:val="single" w:sz="8" w:space="0" w:color="4F81B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F81BD"/>
          <w:insideH w:val="nil"/>
          <w:insideV w:val="nil"/>
        </w:tcBorders>
        <w:shd w:val="clear" w:color="auto" w:fill="FFFFFF"/>
      </w:tcPr>
    </w:tblStylePr>
    <w:tblStylePr w:type="lastCol">
      <w:rPr>
        <w:rFonts w:cs="Times New Roman"/>
      </w:rPr>
      <w:tblPr/>
      <w:tcPr>
        <w:tcBorders>
          <w:top w:val="nil"/>
          <w:left w:val="single" w:sz="8" w:space="0" w:color="4F81B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top w:val="nil"/>
          <w:bottom w:val="nil"/>
          <w:insideH w:val="nil"/>
          <w:insideV w:val="nil"/>
        </w:tcBorders>
        <w:shd w:val="clear" w:color="auto" w:fill="D3DFEE"/>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2">
    <w:name w:val="Medium List 2 Accent 2"/>
    <w:basedOn w:val="TableNormal"/>
    <w:uiPriority w:val="99"/>
    <w:rsid w:val="00CB0664"/>
    <w:rPr>
      <w:rFonts w:ascii="Calibri" w:eastAsia="MS Gothic" w:hAnsi="Calibri"/>
      <w:color w:val="000000"/>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C0504D"/>
          <w:right w:val="nil"/>
          <w:insideH w:val="nil"/>
          <w:insideV w:val="nil"/>
        </w:tcBorders>
        <w:shd w:val="clear" w:color="auto" w:fill="FFFFFF"/>
      </w:tcPr>
    </w:tblStylePr>
    <w:tblStylePr w:type="lastRow">
      <w:rPr>
        <w:rFonts w:cs="Times New Roman"/>
      </w:rPr>
      <w:tblPr/>
      <w:tcPr>
        <w:tcBorders>
          <w:top w:val="single" w:sz="8" w:space="0" w:color="C0504D"/>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C0504D"/>
          <w:insideH w:val="nil"/>
          <w:insideV w:val="nil"/>
        </w:tcBorders>
        <w:shd w:val="clear" w:color="auto" w:fill="FFFFFF"/>
      </w:tcPr>
    </w:tblStylePr>
    <w:tblStylePr w:type="lastCol">
      <w:rPr>
        <w:rFonts w:cs="Times New Roman"/>
      </w:rPr>
      <w:tblPr/>
      <w:tcPr>
        <w:tcBorders>
          <w:top w:val="nil"/>
          <w:left w:val="single" w:sz="8" w:space="0" w:color="C0504D"/>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top w:val="nil"/>
          <w:bottom w:val="nil"/>
          <w:insideH w:val="nil"/>
          <w:insideV w:val="nil"/>
        </w:tcBorders>
        <w:shd w:val="clear" w:color="auto" w:fill="EFD3D2"/>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3">
    <w:name w:val="Medium List 2 Accent 3"/>
    <w:basedOn w:val="TableNormal"/>
    <w:uiPriority w:val="99"/>
    <w:rsid w:val="00CB0664"/>
    <w:rPr>
      <w:rFonts w:ascii="Calibri" w:eastAsia="MS Gothic" w:hAnsi="Calibri"/>
      <w:color w:val="000000"/>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9BBB59"/>
          <w:right w:val="nil"/>
          <w:insideH w:val="nil"/>
          <w:insideV w:val="nil"/>
        </w:tcBorders>
        <w:shd w:val="clear" w:color="auto" w:fill="FFFFFF"/>
      </w:tcPr>
    </w:tblStylePr>
    <w:tblStylePr w:type="lastRow">
      <w:rPr>
        <w:rFonts w:cs="Times New Roman"/>
      </w:rPr>
      <w:tblPr/>
      <w:tcPr>
        <w:tcBorders>
          <w:top w:val="single" w:sz="8" w:space="0" w:color="9BBB59"/>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9BBB59"/>
          <w:insideH w:val="nil"/>
          <w:insideV w:val="nil"/>
        </w:tcBorders>
        <w:shd w:val="clear" w:color="auto" w:fill="FFFFFF"/>
      </w:tcPr>
    </w:tblStylePr>
    <w:tblStylePr w:type="lastCol">
      <w:rPr>
        <w:rFonts w:cs="Times New Roman"/>
      </w:rPr>
      <w:tblPr/>
      <w:tcPr>
        <w:tcBorders>
          <w:top w:val="nil"/>
          <w:left w:val="single" w:sz="8" w:space="0" w:color="9BBB59"/>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E6EED5"/>
      </w:tcPr>
    </w:tblStylePr>
    <w:tblStylePr w:type="band1Horz">
      <w:rPr>
        <w:rFonts w:cs="Times New Roman"/>
      </w:rPr>
      <w:tblPr/>
      <w:tcPr>
        <w:tcBorders>
          <w:top w:val="nil"/>
          <w:bottom w:val="nil"/>
          <w:insideH w:val="nil"/>
          <w:insideV w:val="nil"/>
        </w:tcBorders>
        <w:shd w:val="clear" w:color="auto" w:fill="E6EED5"/>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4">
    <w:name w:val="Medium List 2 Accent 4"/>
    <w:basedOn w:val="TableNormal"/>
    <w:uiPriority w:val="99"/>
    <w:rsid w:val="00CB0664"/>
    <w:rPr>
      <w:rFonts w:ascii="Calibri" w:eastAsia="MS Gothic" w:hAnsi="Calibri"/>
      <w:color w:val="000000"/>
      <w:sz w:val="20"/>
      <w:szCs w:val="20"/>
    </w:rPr>
    <w:tblPr>
      <w:tblStyleRowBandSize w:val="1"/>
      <w:tblStyleColBandSize w:val="1"/>
      <w:tblInd w:w="0" w:type="dxa"/>
      <w:tblBorders>
        <w:top w:val="single" w:sz="8" w:space="0" w:color="8064A2"/>
        <w:left w:val="single" w:sz="8" w:space="0" w:color="8064A2"/>
        <w:bottom w:val="single" w:sz="8" w:space="0" w:color="8064A2"/>
        <w:right w:val="single" w:sz="8" w:space="0" w:color="8064A2"/>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8064A2"/>
          <w:right w:val="nil"/>
          <w:insideH w:val="nil"/>
          <w:insideV w:val="nil"/>
        </w:tcBorders>
        <w:shd w:val="clear" w:color="auto" w:fill="FFFFFF"/>
      </w:tcPr>
    </w:tblStylePr>
    <w:tblStylePr w:type="lastRow">
      <w:rPr>
        <w:rFonts w:cs="Times New Roman"/>
      </w:rPr>
      <w:tblPr/>
      <w:tcPr>
        <w:tcBorders>
          <w:top w:val="single" w:sz="8" w:space="0" w:color="8064A2"/>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8064A2"/>
          <w:insideH w:val="nil"/>
          <w:insideV w:val="nil"/>
        </w:tcBorders>
        <w:shd w:val="clear" w:color="auto" w:fill="FFFFFF"/>
      </w:tcPr>
    </w:tblStylePr>
    <w:tblStylePr w:type="lastCol">
      <w:rPr>
        <w:rFonts w:cs="Times New Roman"/>
      </w:rPr>
      <w:tblPr/>
      <w:tcPr>
        <w:tcBorders>
          <w:top w:val="nil"/>
          <w:left w:val="single" w:sz="8" w:space="0" w:color="8064A2"/>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FD8E8"/>
      </w:tcPr>
    </w:tblStylePr>
    <w:tblStylePr w:type="band1Horz">
      <w:rPr>
        <w:rFonts w:cs="Times New Roman"/>
      </w:rPr>
      <w:tblPr/>
      <w:tcPr>
        <w:tcBorders>
          <w:top w:val="nil"/>
          <w:bottom w:val="nil"/>
          <w:insideH w:val="nil"/>
          <w:insideV w:val="nil"/>
        </w:tcBorders>
        <w:shd w:val="clear" w:color="auto" w:fill="DFD8E8"/>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5">
    <w:name w:val="Medium List 2 Accent 5"/>
    <w:basedOn w:val="TableNormal"/>
    <w:uiPriority w:val="99"/>
    <w:rsid w:val="00CB0664"/>
    <w:rPr>
      <w:rFonts w:ascii="Calibri" w:eastAsia="MS Gothic" w:hAnsi="Calibri"/>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4BACC6"/>
          <w:right w:val="nil"/>
          <w:insideH w:val="nil"/>
          <w:insideV w:val="nil"/>
        </w:tcBorders>
        <w:shd w:val="clear" w:color="auto" w:fill="FFFFFF"/>
      </w:tcPr>
    </w:tblStylePr>
    <w:tblStylePr w:type="lastRow">
      <w:rPr>
        <w:rFonts w:cs="Times New Roman"/>
      </w:rPr>
      <w:tblPr/>
      <w:tcPr>
        <w:tcBorders>
          <w:top w:val="single" w:sz="8" w:space="0" w:color="4BACC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4BACC6"/>
          <w:insideH w:val="nil"/>
          <w:insideV w:val="nil"/>
        </w:tcBorders>
        <w:shd w:val="clear" w:color="auto" w:fill="FFFFFF"/>
      </w:tcPr>
    </w:tblStylePr>
    <w:tblStylePr w:type="lastCol">
      <w:rPr>
        <w:rFonts w:cs="Times New Roman"/>
      </w:rPr>
      <w:tblPr/>
      <w:tcPr>
        <w:tcBorders>
          <w:top w:val="nil"/>
          <w:left w:val="single" w:sz="8" w:space="0" w:color="4BACC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D2EAF1"/>
      </w:tcPr>
    </w:tblStylePr>
    <w:tblStylePr w:type="band1Horz">
      <w:rPr>
        <w:rFonts w:cs="Times New Roman"/>
      </w:rPr>
      <w:tblPr/>
      <w:tcPr>
        <w:tcBorders>
          <w:top w:val="nil"/>
          <w:bottom w:val="nil"/>
          <w:insideH w:val="nil"/>
          <w:insideV w:val="nil"/>
        </w:tcBorders>
        <w:shd w:val="clear" w:color="auto" w:fill="D2EAF1"/>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List2-Accent6">
    <w:name w:val="Medium List 2 Accent 6"/>
    <w:basedOn w:val="TableNormal"/>
    <w:uiPriority w:val="99"/>
    <w:rsid w:val="00CB0664"/>
    <w:rPr>
      <w:rFonts w:ascii="Calibri" w:eastAsia="MS Gothic" w:hAnsi="Calibri"/>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rPr>
        <w:rFonts w:cs="Times New Roman"/>
        <w:sz w:val="24"/>
        <w:szCs w:val="24"/>
      </w:rPr>
      <w:tblPr/>
      <w:tcPr>
        <w:tcBorders>
          <w:top w:val="nil"/>
          <w:left w:val="nil"/>
          <w:bottom w:val="single" w:sz="24" w:space="0" w:color="F79646"/>
          <w:right w:val="nil"/>
          <w:insideH w:val="nil"/>
          <w:insideV w:val="nil"/>
        </w:tcBorders>
        <w:shd w:val="clear" w:color="auto" w:fill="FFFFFF"/>
      </w:tcPr>
    </w:tblStylePr>
    <w:tblStylePr w:type="lastRow">
      <w:rPr>
        <w:rFonts w:cs="Times New Roman"/>
      </w:rPr>
      <w:tblPr/>
      <w:tcPr>
        <w:tcBorders>
          <w:top w:val="single" w:sz="8" w:space="0" w:color="F79646"/>
          <w:left w:val="nil"/>
          <w:bottom w:val="nil"/>
          <w:right w:val="nil"/>
          <w:insideH w:val="nil"/>
          <w:insideV w:val="nil"/>
        </w:tcBorders>
        <w:shd w:val="clear" w:color="auto" w:fill="FFFFFF"/>
      </w:tcPr>
    </w:tblStylePr>
    <w:tblStylePr w:type="firstCol">
      <w:rPr>
        <w:rFonts w:cs="Times New Roman"/>
      </w:rPr>
      <w:tblPr/>
      <w:tcPr>
        <w:tcBorders>
          <w:top w:val="nil"/>
          <w:left w:val="nil"/>
          <w:bottom w:val="nil"/>
          <w:right w:val="single" w:sz="8" w:space="0" w:color="F79646"/>
          <w:insideH w:val="nil"/>
          <w:insideV w:val="nil"/>
        </w:tcBorders>
        <w:shd w:val="clear" w:color="auto" w:fill="FFFFFF"/>
      </w:tcPr>
    </w:tblStylePr>
    <w:tblStylePr w:type="lastCol">
      <w:rPr>
        <w:rFonts w:cs="Times New Roman"/>
      </w:rPr>
      <w:tblPr/>
      <w:tcPr>
        <w:tcBorders>
          <w:top w:val="nil"/>
          <w:left w:val="single" w:sz="8" w:space="0" w:color="F79646"/>
          <w:bottom w:val="nil"/>
          <w:right w:val="nil"/>
          <w:insideH w:val="nil"/>
          <w:insideV w:val="nil"/>
        </w:tcBorders>
        <w:shd w:val="clear" w:color="auto" w:fill="FFFFFF"/>
      </w:tcPr>
    </w:tblStylePr>
    <w:tblStylePr w:type="band1Vert">
      <w:rPr>
        <w:rFonts w:cs="Times New Roman"/>
      </w:rPr>
      <w:tblPr/>
      <w:tcPr>
        <w:tcBorders>
          <w:left w:val="nil"/>
          <w:right w:val="nil"/>
          <w:insideH w:val="nil"/>
          <w:insideV w:val="nil"/>
        </w:tcBorders>
        <w:shd w:val="clear" w:color="auto" w:fill="FDE4D0"/>
      </w:tcPr>
    </w:tblStylePr>
    <w:tblStylePr w:type="band1Horz">
      <w:rPr>
        <w:rFonts w:cs="Times New Roman"/>
      </w:rPr>
      <w:tblPr/>
      <w:tcPr>
        <w:tcBorders>
          <w:top w:val="nil"/>
          <w:bottom w:val="nil"/>
          <w:insideH w:val="nil"/>
          <w:insideV w:val="nil"/>
        </w:tcBorders>
        <w:shd w:val="clear" w:color="auto" w:fill="FDE4D0"/>
      </w:tcPr>
    </w:tblStylePr>
    <w:tblStylePr w:type="nwCell">
      <w:rPr>
        <w:rFonts w:cs="Times New Roman"/>
      </w:rPr>
      <w:tblPr/>
      <w:tcPr>
        <w:shd w:val="clear" w:color="auto" w:fill="FFFFFF"/>
      </w:tcPr>
    </w:tblStylePr>
    <w:tblStylePr w:type="swCell">
      <w:rPr>
        <w:rFonts w:cs="Times New Roman"/>
      </w:rPr>
      <w:tblPr/>
      <w:tcPr>
        <w:tcBorders>
          <w:top w:val="nil"/>
        </w:tcBorders>
      </w:tcPr>
    </w:tblStylePr>
  </w:style>
  <w:style w:type="table" w:styleId="MediumGrid1">
    <w:name w:val="Medium Grid 1"/>
    <w:basedOn w:val="TableNormal"/>
    <w:uiPriority w:val="99"/>
    <w:rsid w:val="00CB0664"/>
    <w:rPr>
      <w:sz w:val="20"/>
      <w:szCs w:val="20"/>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CellMar>
        <w:top w:w="0" w:type="dxa"/>
        <w:left w:w="108" w:type="dxa"/>
        <w:bottom w:w="0" w:type="dxa"/>
        <w:right w:w="108" w:type="dxa"/>
      </w:tblCellMar>
    </w:tblPr>
    <w:tcPr>
      <w:shd w:val="clear" w:color="auto" w:fill="C0C0C0"/>
    </w:tcPr>
    <w:tblStylePr w:type="firstRow">
      <w:rPr>
        <w:rFonts w:cs="Times New Roman"/>
        <w:b/>
        <w:bCs/>
      </w:rPr>
    </w:tblStylePr>
    <w:tblStylePr w:type="lastRow">
      <w:rPr>
        <w:rFonts w:cs="Times New Roman"/>
        <w:b/>
        <w:bCs/>
      </w:rPr>
      <w:tblPr/>
      <w:tcPr>
        <w:tcBorders>
          <w:top w:val="single" w:sz="18" w:space="0" w:color="404040"/>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MediumGrid1-Accent1">
    <w:name w:val="Medium Grid 1 Accent 1"/>
    <w:basedOn w:val="TableNormal"/>
    <w:uiPriority w:val="99"/>
    <w:rsid w:val="00CB0664"/>
    <w:rPr>
      <w:sz w:val="20"/>
      <w:szCs w:val="20"/>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rFonts w:cs="Times New Roman"/>
        <w:b/>
        <w:bCs/>
      </w:rPr>
    </w:tblStylePr>
    <w:tblStylePr w:type="lastRow">
      <w:rPr>
        <w:rFonts w:cs="Times New Roman"/>
        <w:b/>
        <w:bCs/>
      </w:rPr>
      <w:tblPr/>
      <w:tcPr>
        <w:tcBorders>
          <w:top w:val="single" w:sz="18" w:space="0" w:color="7BA0CD"/>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MediumGrid1-Accent2">
    <w:name w:val="Medium Grid 1 Accent 2"/>
    <w:basedOn w:val="TableNormal"/>
    <w:uiPriority w:val="99"/>
    <w:rsid w:val="00CB0664"/>
    <w:rPr>
      <w:sz w:val="20"/>
      <w:szCs w:val="20"/>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rFonts w:cs="Times New Roman"/>
        <w:b/>
        <w:bCs/>
      </w:rPr>
    </w:tblStylePr>
    <w:tblStylePr w:type="lastRow">
      <w:rPr>
        <w:rFonts w:cs="Times New Roman"/>
        <w:b/>
        <w:bCs/>
      </w:rPr>
      <w:tblPr/>
      <w:tcPr>
        <w:tcBorders>
          <w:top w:val="single" w:sz="18" w:space="0" w:color="CF7B7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MediumGrid1-Accent3">
    <w:name w:val="Medium Grid 1 Accent 3"/>
    <w:basedOn w:val="TableNormal"/>
    <w:uiPriority w:val="99"/>
    <w:rsid w:val="00CB0664"/>
    <w:rPr>
      <w:sz w:val="20"/>
      <w:szCs w:val="20"/>
    </w:rPr>
    <w:tblPr>
      <w:tblStyleRowBandSize w:val="1"/>
      <w:tblStyleColBandSize w:val="1"/>
      <w:tblInd w:w="0" w:type="dxa"/>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CellMar>
        <w:top w:w="0" w:type="dxa"/>
        <w:left w:w="108" w:type="dxa"/>
        <w:bottom w:w="0" w:type="dxa"/>
        <w:right w:w="108" w:type="dxa"/>
      </w:tblCellMar>
    </w:tblPr>
    <w:tcPr>
      <w:shd w:val="clear" w:color="auto" w:fill="E6EED5"/>
    </w:tcPr>
    <w:tblStylePr w:type="firstRow">
      <w:rPr>
        <w:rFonts w:cs="Times New Roman"/>
        <w:b/>
        <w:bCs/>
      </w:rPr>
    </w:tblStylePr>
    <w:tblStylePr w:type="lastRow">
      <w:rPr>
        <w:rFonts w:cs="Times New Roman"/>
        <w:b/>
        <w:bCs/>
      </w:rPr>
      <w:tblPr/>
      <w:tcPr>
        <w:tcBorders>
          <w:top w:val="single" w:sz="18" w:space="0" w:color="B3CC82"/>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MediumGrid1-Accent4">
    <w:name w:val="Medium Grid 1 Accent 4"/>
    <w:basedOn w:val="TableNormal"/>
    <w:uiPriority w:val="99"/>
    <w:rsid w:val="00CB0664"/>
    <w:rPr>
      <w:sz w:val="20"/>
      <w:szCs w:val="20"/>
    </w:rPr>
    <w:tblPr>
      <w:tblStyleRowBandSize w:val="1"/>
      <w:tblStyleColBandSize w:val="1"/>
      <w:tblInd w:w="0" w:type="dxa"/>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CellMar>
        <w:top w:w="0" w:type="dxa"/>
        <w:left w:w="108" w:type="dxa"/>
        <w:bottom w:w="0" w:type="dxa"/>
        <w:right w:w="108" w:type="dxa"/>
      </w:tblCellMar>
    </w:tblPr>
    <w:tcPr>
      <w:shd w:val="clear" w:color="auto" w:fill="DFD8E8"/>
    </w:tcPr>
    <w:tblStylePr w:type="firstRow">
      <w:rPr>
        <w:rFonts w:cs="Times New Roman"/>
        <w:b/>
        <w:bCs/>
      </w:rPr>
    </w:tblStylePr>
    <w:tblStylePr w:type="lastRow">
      <w:rPr>
        <w:rFonts w:cs="Times New Roman"/>
        <w:b/>
        <w:bCs/>
      </w:rPr>
      <w:tblPr/>
      <w:tcPr>
        <w:tcBorders>
          <w:top w:val="single" w:sz="18" w:space="0" w:color="9F8AB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MediumGrid1-Accent5">
    <w:name w:val="Medium Grid 1 Accent 5"/>
    <w:basedOn w:val="TableNormal"/>
    <w:uiPriority w:val="99"/>
    <w:rsid w:val="00CB0664"/>
    <w:rPr>
      <w:sz w:val="20"/>
      <w:szCs w:val="20"/>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rFonts w:cs="Times New Roman"/>
        <w:b/>
        <w:bCs/>
      </w:rPr>
    </w:tblStylePr>
    <w:tblStylePr w:type="lastRow">
      <w:rPr>
        <w:rFonts w:cs="Times New Roman"/>
        <w:b/>
        <w:bCs/>
      </w:rPr>
      <w:tblPr/>
      <w:tcPr>
        <w:tcBorders>
          <w:top w:val="single" w:sz="18" w:space="0" w:color="78C0D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MediumGrid1-Accent6">
    <w:name w:val="Medium Grid 1 Accent 6"/>
    <w:basedOn w:val="TableNormal"/>
    <w:uiPriority w:val="99"/>
    <w:rsid w:val="00CB0664"/>
    <w:rPr>
      <w:sz w:val="20"/>
      <w:szCs w:val="20"/>
    </w:rPr>
    <w:tblPr>
      <w:tblStyleRowBandSize w:val="1"/>
      <w:tblStyleColBandSize w:val="1"/>
      <w:tblInd w:w="0" w:type="dxa"/>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CellMar>
        <w:top w:w="0" w:type="dxa"/>
        <w:left w:w="108" w:type="dxa"/>
        <w:bottom w:w="0" w:type="dxa"/>
        <w:right w:w="108" w:type="dxa"/>
      </w:tblCellMar>
    </w:tblPr>
    <w:tcPr>
      <w:shd w:val="clear" w:color="auto" w:fill="FDE4D0"/>
    </w:tcPr>
    <w:tblStylePr w:type="firstRow">
      <w:rPr>
        <w:rFonts w:cs="Times New Roman"/>
        <w:b/>
        <w:bCs/>
      </w:rPr>
    </w:tblStylePr>
    <w:tblStylePr w:type="lastRow">
      <w:rPr>
        <w:rFonts w:cs="Times New Roman"/>
        <w:b/>
        <w:bCs/>
      </w:rPr>
      <w:tblPr/>
      <w:tcPr>
        <w:tcBorders>
          <w:top w:val="single" w:sz="18" w:space="0" w:color="F9B07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 w:type="table" w:styleId="MediumGrid2">
    <w:name w:val="Medium Grid 2"/>
    <w:basedOn w:val="TableNormal"/>
    <w:uiPriority w:val="99"/>
    <w:rsid w:val="00CB0664"/>
    <w:rPr>
      <w:rFonts w:ascii="Calibri" w:eastAsia="MS Gothic" w:hAnsi="Calibri"/>
      <w:color w:val="000000"/>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cPr>
      <w:shd w:val="clear" w:color="auto" w:fill="C0C0C0"/>
    </w:tcPr>
    <w:tblStylePr w:type="firstRow">
      <w:rPr>
        <w:rFonts w:cs="Times New Roman"/>
        <w:b/>
        <w:bCs/>
        <w:color w:val="000000"/>
      </w:rPr>
      <w:tblPr/>
      <w:tcPr>
        <w:shd w:val="clear" w:color="auto" w:fill="E6E6E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CCCCCC"/>
      </w:tcPr>
    </w:tblStylePr>
    <w:tblStylePr w:type="band1Vert">
      <w:rPr>
        <w:rFonts w:cs="Times New Roman"/>
      </w:rPr>
      <w:tblPr/>
      <w:tcPr>
        <w:shd w:val="clear" w:color="auto" w:fill="808080"/>
      </w:tcPr>
    </w:tblStylePr>
    <w:tblStylePr w:type="band1Horz">
      <w:rPr>
        <w:rFonts w:cs="Times New Roman"/>
      </w:rPr>
      <w:tblPr/>
      <w:tcPr>
        <w:tcBorders>
          <w:insideH w:val="single" w:sz="6" w:space="0" w:color="000000"/>
          <w:insideV w:val="single" w:sz="6" w:space="0" w:color="000000"/>
        </w:tcBorders>
        <w:shd w:val="clear" w:color="auto" w:fill="808080"/>
      </w:tcPr>
    </w:tblStylePr>
    <w:tblStylePr w:type="nwCell">
      <w:rPr>
        <w:rFonts w:cs="Times New Roman"/>
      </w:rPr>
      <w:tblPr/>
      <w:tcPr>
        <w:shd w:val="clear" w:color="auto" w:fill="FFFFFF"/>
      </w:tcPr>
    </w:tblStylePr>
  </w:style>
  <w:style w:type="table" w:styleId="MediumGrid2-Accent1">
    <w:name w:val="Medium Grid 2 Accent 1"/>
    <w:basedOn w:val="TableNormal"/>
    <w:uiPriority w:val="99"/>
    <w:rsid w:val="00CB0664"/>
    <w:rPr>
      <w:rFonts w:ascii="Calibri" w:eastAsia="MS Gothic" w:hAnsi="Calibri"/>
      <w:color w:val="000000"/>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cPr>
      <w:shd w:val="clear" w:color="auto" w:fill="D3DFEE"/>
    </w:tcPr>
    <w:tblStylePr w:type="firstRow">
      <w:rPr>
        <w:rFonts w:cs="Times New Roman"/>
        <w:b/>
        <w:bCs/>
        <w:color w:val="000000"/>
      </w:rPr>
      <w:tblPr/>
      <w:tcPr>
        <w:shd w:val="clear" w:color="auto" w:fill="EDF2F8"/>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BE5F1"/>
      </w:tcPr>
    </w:tblStylePr>
    <w:tblStylePr w:type="band1Vert">
      <w:rPr>
        <w:rFonts w:cs="Times New Roman"/>
      </w:rPr>
      <w:tblPr/>
      <w:tcPr>
        <w:shd w:val="clear" w:color="auto" w:fill="A7BFDE"/>
      </w:tcPr>
    </w:tblStylePr>
    <w:tblStylePr w:type="band1Horz">
      <w:rPr>
        <w:rFonts w:cs="Times New Roman"/>
      </w:rPr>
      <w:tblPr/>
      <w:tcPr>
        <w:tcBorders>
          <w:insideH w:val="single" w:sz="6" w:space="0" w:color="4F81BD"/>
          <w:insideV w:val="single" w:sz="6" w:space="0" w:color="4F81BD"/>
        </w:tcBorders>
        <w:shd w:val="clear" w:color="auto" w:fill="A7BFDE"/>
      </w:tcPr>
    </w:tblStylePr>
    <w:tblStylePr w:type="nwCell">
      <w:rPr>
        <w:rFonts w:cs="Times New Roman"/>
      </w:rPr>
      <w:tblPr/>
      <w:tcPr>
        <w:shd w:val="clear" w:color="auto" w:fill="FFFFFF"/>
      </w:tcPr>
    </w:tblStylePr>
  </w:style>
  <w:style w:type="table" w:styleId="MediumGrid2-Accent2">
    <w:name w:val="Medium Grid 2 Accent 2"/>
    <w:basedOn w:val="TableNormal"/>
    <w:uiPriority w:val="99"/>
    <w:rsid w:val="00CB0664"/>
    <w:rPr>
      <w:rFonts w:ascii="Calibri" w:eastAsia="MS Gothic" w:hAnsi="Calibri"/>
      <w:color w:val="000000"/>
      <w:sz w:val="20"/>
      <w:szCs w:val="20"/>
    </w:rPr>
    <w:tblPr>
      <w:tblStyleRowBandSize w:val="1"/>
      <w:tblStyleColBandSize w:val="1"/>
      <w:tblInd w:w="0" w:type="dxa"/>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CellMar>
        <w:top w:w="0" w:type="dxa"/>
        <w:left w:w="108" w:type="dxa"/>
        <w:bottom w:w="0" w:type="dxa"/>
        <w:right w:w="108" w:type="dxa"/>
      </w:tblCellMar>
    </w:tblPr>
    <w:tcPr>
      <w:shd w:val="clear" w:color="auto" w:fill="EFD3D2"/>
    </w:tcPr>
    <w:tblStylePr w:type="firstRow">
      <w:rPr>
        <w:rFonts w:cs="Times New Roman"/>
        <w:b/>
        <w:bCs/>
        <w:color w:val="000000"/>
      </w:rPr>
      <w:tblPr/>
      <w:tcPr>
        <w:shd w:val="clear" w:color="auto" w:fill="F8EDED"/>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2DBDB"/>
      </w:tcPr>
    </w:tblStylePr>
    <w:tblStylePr w:type="band1Vert">
      <w:rPr>
        <w:rFonts w:cs="Times New Roman"/>
      </w:rPr>
      <w:tblPr/>
      <w:tcPr>
        <w:shd w:val="clear" w:color="auto" w:fill="DFA7A6"/>
      </w:tcPr>
    </w:tblStylePr>
    <w:tblStylePr w:type="band1Horz">
      <w:rPr>
        <w:rFonts w:cs="Times New Roman"/>
      </w:rPr>
      <w:tblPr/>
      <w:tcPr>
        <w:tcBorders>
          <w:insideH w:val="single" w:sz="6" w:space="0" w:color="C0504D"/>
          <w:insideV w:val="single" w:sz="6" w:space="0" w:color="C0504D"/>
        </w:tcBorders>
        <w:shd w:val="clear" w:color="auto" w:fill="DFA7A6"/>
      </w:tcPr>
    </w:tblStylePr>
    <w:tblStylePr w:type="nwCell">
      <w:rPr>
        <w:rFonts w:cs="Times New Roman"/>
      </w:rPr>
      <w:tblPr/>
      <w:tcPr>
        <w:shd w:val="clear" w:color="auto" w:fill="FFFFFF"/>
      </w:tcPr>
    </w:tblStylePr>
  </w:style>
  <w:style w:type="table" w:styleId="MediumGrid2-Accent3">
    <w:name w:val="Medium Grid 2 Accent 3"/>
    <w:basedOn w:val="TableNormal"/>
    <w:uiPriority w:val="99"/>
    <w:rsid w:val="00CB0664"/>
    <w:rPr>
      <w:rFonts w:ascii="Calibri" w:eastAsia="MS Gothic" w:hAnsi="Calibri"/>
      <w:color w:val="000000"/>
      <w:sz w:val="20"/>
      <w:szCs w:val="20"/>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tcPr>
      <w:shd w:val="clear" w:color="auto" w:fill="E6EED5"/>
    </w:tcPr>
    <w:tblStylePr w:type="firstRow">
      <w:rPr>
        <w:rFonts w:cs="Times New Roman"/>
        <w:b/>
        <w:bCs/>
        <w:color w:val="000000"/>
      </w:rPr>
      <w:tblPr/>
      <w:tcPr>
        <w:shd w:val="clear" w:color="auto" w:fill="F5F8EE"/>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AF1DD"/>
      </w:tcPr>
    </w:tblStylePr>
    <w:tblStylePr w:type="band1Vert">
      <w:rPr>
        <w:rFonts w:cs="Times New Roman"/>
      </w:rPr>
      <w:tblPr/>
      <w:tcPr>
        <w:shd w:val="clear" w:color="auto" w:fill="CDDDAC"/>
      </w:tcPr>
    </w:tblStylePr>
    <w:tblStylePr w:type="band1Horz">
      <w:rPr>
        <w:rFonts w:cs="Times New Roman"/>
      </w:rPr>
      <w:tblPr/>
      <w:tcPr>
        <w:tcBorders>
          <w:insideH w:val="single" w:sz="6" w:space="0" w:color="9BBB59"/>
          <w:insideV w:val="single" w:sz="6" w:space="0" w:color="9BBB59"/>
        </w:tcBorders>
        <w:shd w:val="clear" w:color="auto" w:fill="CDDDAC"/>
      </w:tcPr>
    </w:tblStylePr>
    <w:tblStylePr w:type="nwCell">
      <w:rPr>
        <w:rFonts w:cs="Times New Roman"/>
      </w:rPr>
      <w:tblPr/>
      <w:tcPr>
        <w:shd w:val="clear" w:color="auto" w:fill="FFFFFF"/>
      </w:tcPr>
    </w:tblStylePr>
  </w:style>
  <w:style w:type="table" w:styleId="MediumGrid2-Accent4">
    <w:name w:val="Medium Grid 2 Accent 4"/>
    <w:basedOn w:val="TableNormal"/>
    <w:uiPriority w:val="99"/>
    <w:rsid w:val="00CB0664"/>
    <w:rPr>
      <w:rFonts w:ascii="Calibri" w:eastAsia="MS Gothic" w:hAnsi="Calibri"/>
      <w:color w:val="000000"/>
      <w:sz w:val="20"/>
      <w:szCs w:val="20"/>
    </w:rPr>
    <w:tblPr>
      <w:tblStyleRowBandSize w:val="1"/>
      <w:tblStyleColBandSize w:val="1"/>
      <w:tblInd w:w="0"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CellMar>
        <w:top w:w="0" w:type="dxa"/>
        <w:left w:w="108" w:type="dxa"/>
        <w:bottom w:w="0" w:type="dxa"/>
        <w:right w:w="108" w:type="dxa"/>
      </w:tblCellMar>
    </w:tblPr>
    <w:tcPr>
      <w:shd w:val="clear" w:color="auto" w:fill="DFD8E8"/>
    </w:tcPr>
    <w:tblStylePr w:type="firstRow">
      <w:rPr>
        <w:rFonts w:cs="Times New Roman"/>
        <w:b/>
        <w:bCs/>
        <w:color w:val="000000"/>
      </w:rPr>
      <w:tblPr/>
      <w:tcPr>
        <w:shd w:val="clear" w:color="auto" w:fill="F2EFF6"/>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E5DFEC"/>
      </w:tcPr>
    </w:tblStylePr>
    <w:tblStylePr w:type="band1Vert">
      <w:rPr>
        <w:rFonts w:cs="Times New Roman"/>
      </w:rPr>
      <w:tblPr/>
      <w:tcPr>
        <w:shd w:val="clear" w:color="auto" w:fill="BFB1D0"/>
      </w:tcPr>
    </w:tblStylePr>
    <w:tblStylePr w:type="band1Horz">
      <w:rPr>
        <w:rFonts w:cs="Times New Roman"/>
      </w:rPr>
      <w:tblPr/>
      <w:tcPr>
        <w:tcBorders>
          <w:insideH w:val="single" w:sz="6" w:space="0" w:color="8064A2"/>
          <w:insideV w:val="single" w:sz="6" w:space="0" w:color="8064A2"/>
        </w:tcBorders>
        <w:shd w:val="clear" w:color="auto" w:fill="BFB1D0"/>
      </w:tcPr>
    </w:tblStylePr>
    <w:tblStylePr w:type="nwCell">
      <w:rPr>
        <w:rFonts w:cs="Times New Roman"/>
      </w:rPr>
      <w:tblPr/>
      <w:tcPr>
        <w:shd w:val="clear" w:color="auto" w:fill="FFFFFF"/>
      </w:tcPr>
    </w:tblStylePr>
  </w:style>
  <w:style w:type="table" w:styleId="MediumGrid2-Accent5">
    <w:name w:val="Medium Grid 2 Accent 5"/>
    <w:basedOn w:val="TableNormal"/>
    <w:uiPriority w:val="99"/>
    <w:rsid w:val="00CB0664"/>
    <w:rPr>
      <w:rFonts w:ascii="Calibri" w:eastAsia="MS Gothic" w:hAnsi="Calibri"/>
      <w:color w:val="000000"/>
      <w:sz w:val="20"/>
      <w:szCs w:val="20"/>
    </w:rPr>
    <w:tblPr>
      <w:tblStyleRowBandSize w:val="1"/>
      <w:tblStyleColBandSize w:val="1"/>
      <w:tblInd w:w="0"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CellMar>
        <w:top w:w="0" w:type="dxa"/>
        <w:left w:w="108" w:type="dxa"/>
        <w:bottom w:w="0" w:type="dxa"/>
        <w:right w:w="108" w:type="dxa"/>
      </w:tblCellMar>
    </w:tblPr>
    <w:tcPr>
      <w:shd w:val="clear" w:color="auto" w:fill="D2EAF1"/>
    </w:tcPr>
    <w:tblStylePr w:type="firstRow">
      <w:rPr>
        <w:rFonts w:cs="Times New Roman"/>
        <w:b/>
        <w:bCs/>
        <w:color w:val="000000"/>
      </w:rPr>
      <w:tblPr/>
      <w:tcPr>
        <w:shd w:val="clear" w:color="auto" w:fill="EDF6F9"/>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DAEEF3"/>
      </w:tcPr>
    </w:tblStylePr>
    <w:tblStylePr w:type="band1Vert">
      <w:rPr>
        <w:rFonts w:cs="Times New Roman"/>
      </w:rPr>
      <w:tblPr/>
      <w:tcPr>
        <w:shd w:val="clear" w:color="auto" w:fill="A5D5E2"/>
      </w:tcPr>
    </w:tblStylePr>
    <w:tblStylePr w:type="band1Horz">
      <w:rPr>
        <w:rFonts w:cs="Times New Roman"/>
      </w:rPr>
      <w:tblPr/>
      <w:tcPr>
        <w:tcBorders>
          <w:insideH w:val="single" w:sz="6" w:space="0" w:color="4BACC6"/>
          <w:insideV w:val="single" w:sz="6" w:space="0" w:color="4BACC6"/>
        </w:tcBorders>
        <w:shd w:val="clear" w:color="auto" w:fill="A5D5E2"/>
      </w:tcPr>
    </w:tblStylePr>
    <w:tblStylePr w:type="nwCell">
      <w:rPr>
        <w:rFonts w:cs="Times New Roman"/>
      </w:rPr>
      <w:tblPr/>
      <w:tcPr>
        <w:shd w:val="clear" w:color="auto" w:fill="FFFFFF"/>
      </w:tcPr>
    </w:tblStylePr>
  </w:style>
  <w:style w:type="table" w:styleId="MediumGrid2-Accent6">
    <w:name w:val="Medium Grid 2 Accent 6"/>
    <w:basedOn w:val="TableNormal"/>
    <w:uiPriority w:val="99"/>
    <w:rsid w:val="00CB0664"/>
    <w:rPr>
      <w:rFonts w:ascii="Calibri" w:eastAsia="MS Gothic" w:hAnsi="Calibri"/>
      <w:color w:val="000000"/>
      <w:sz w:val="20"/>
      <w:szCs w:val="20"/>
    </w:rPr>
    <w:tblPr>
      <w:tblStyleRowBandSize w:val="1"/>
      <w:tblStyleColBandSize w:val="1"/>
      <w:tblInd w:w="0" w:type="dxa"/>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CellMar>
        <w:top w:w="0" w:type="dxa"/>
        <w:left w:w="108" w:type="dxa"/>
        <w:bottom w:w="0" w:type="dxa"/>
        <w:right w:w="108" w:type="dxa"/>
      </w:tblCellMar>
    </w:tblPr>
    <w:tcPr>
      <w:shd w:val="clear" w:color="auto" w:fill="FDE4D0"/>
    </w:tcPr>
    <w:tblStylePr w:type="firstRow">
      <w:rPr>
        <w:rFonts w:cs="Times New Roman"/>
        <w:b/>
        <w:bCs/>
        <w:color w:val="000000"/>
      </w:rPr>
      <w:tblPr/>
      <w:tcPr>
        <w:shd w:val="clear" w:color="auto" w:fill="FEF4EC"/>
      </w:tcPr>
    </w:tblStylePr>
    <w:tblStylePr w:type="lastRow">
      <w:rPr>
        <w:rFonts w:cs="Times New Roman"/>
        <w:b/>
        <w:bCs/>
        <w:color w:val="000000"/>
      </w:rPr>
      <w:tblPr/>
      <w:tcPr>
        <w:tcBorders>
          <w:top w:val="single" w:sz="12" w:space="0" w:color="000000"/>
          <w:left w:val="nil"/>
          <w:bottom w:val="nil"/>
          <w:right w:val="nil"/>
          <w:insideH w:val="nil"/>
          <w:insideV w:val="nil"/>
        </w:tcBorders>
        <w:shd w:val="clear" w:color="auto" w:fill="FFFFFF"/>
      </w:tcPr>
    </w:tblStylePr>
    <w:tblStylePr w:type="firstCol">
      <w:rPr>
        <w:rFonts w:cs="Times New Roman"/>
        <w:b/>
        <w:bCs/>
        <w:color w:val="000000"/>
      </w:rPr>
      <w:tblPr/>
      <w:tcPr>
        <w:tcBorders>
          <w:top w:val="nil"/>
          <w:left w:val="nil"/>
          <w:bottom w:val="nil"/>
          <w:right w:val="nil"/>
          <w:insideH w:val="nil"/>
          <w:insideV w:val="nil"/>
        </w:tcBorders>
        <w:shd w:val="clear" w:color="auto" w:fill="FFFFFF"/>
      </w:tcPr>
    </w:tblStylePr>
    <w:tblStylePr w:type="lastCol">
      <w:rPr>
        <w:rFonts w:cs="Times New Roman"/>
        <w:b w:val="0"/>
        <w:bCs w:val="0"/>
        <w:color w:val="000000"/>
      </w:rPr>
      <w:tblPr/>
      <w:tcPr>
        <w:tcBorders>
          <w:top w:val="nil"/>
          <w:left w:val="nil"/>
          <w:bottom w:val="nil"/>
          <w:right w:val="nil"/>
          <w:insideH w:val="nil"/>
          <w:insideV w:val="nil"/>
        </w:tcBorders>
        <w:shd w:val="clear" w:color="auto" w:fill="FDE9D9"/>
      </w:tcPr>
    </w:tblStylePr>
    <w:tblStylePr w:type="band1Vert">
      <w:rPr>
        <w:rFonts w:cs="Times New Roman"/>
      </w:rPr>
      <w:tblPr/>
      <w:tcPr>
        <w:shd w:val="clear" w:color="auto" w:fill="FBCAA2"/>
      </w:tcPr>
    </w:tblStylePr>
    <w:tblStylePr w:type="band1Horz">
      <w:rPr>
        <w:rFonts w:cs="Times New Roman"/>
      </w:rPr>
      <w:tblPr/>
      <w:tcPr>
        <w:tcBorders>
          <w:insideH w:val="single" w:sz="6" w:space="0" w:color="F79646"/>
          <w:insideV w:val="single" w:sz="6" w:space="0" w:color="F79646"/>
        </w:tcBorders>
        <w:shd w:val="clear" w:color="auto" w:fill="FBCAA2"/>
      </w:tcPr>
    </w:tblStylePr>
    <w:tblStylePr w:type="nwCell">
      <w:rPr>
        <w:rFonts w:cs="Times New Roman"/>
      </w:rPr>
      <w:tblPr/>
      <w:tcPr>
        <w:shd w:val="clear" w:color="auto" w:fill="FFFFFF"/>
      </w:tcPr>
    </w:tblStylePr>
  </w:style>
  <w:style w:type="table" w:styleId="MediumGrid3">
    <w:name w:val="Medium Grid 3"/>
    <w:basedOn w:val="TableNormal"/>
    <w:uiPriority w:val="99"/>
    <w:rsid w:val="00CB0664"/>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C0C0C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MediumGrid3-Accent1">
    <w:name w:val="Medium Grid 3 Accent 1"/>
    <w:basedOn w:val="TableNormal"/>
    <w:uiPriority w:val="99"/>
    <w:rsid w:val="00CB0664"/>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MediumGrid3-Accent2">
    <w:name w:val="Medium Grid 3 Accent 2"/>
    <w:basedOn w:val="TableNormal"/>
    <w:uiPriority w:val="99"/>
    <w:rsid w:val="00CB0664"/>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styleId="MediumGrid3-Accent3">
    <w:name w:val="Medium Grid 3 Accent 3"/>
    <w:basedOn w:val="TableNormal"/>
    <w:uiPriority w:val="99"/>
    <w:rsid w:val="00CB0664"/>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6EED5"/>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MediumGrid3-Accent4">
    <w:name w:val="Medium Grid 3 Accent 4"/>
    <w:basedOn w:val="TableNormal"/>
    <w:uiPriority w:val="99"/>
    <w:rsid w:val="00CB0664"/>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FD8E8"/>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styleId="MediumGrid3-Accent5">
    <w:name w:val="Medium Grid 3 Accent 5"/>
    <w:basedOn w:val="TableNormal"/>
    <w:uiPriority w:val="99"/>
    <w:rsid w:val="00CB0664"/>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2EAF1"/>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MediumGrid3-Accent6">
    <w:name w:val="Medium Grid 3 Accent 6"/>
    <w:basedOn w:val="TableNormal"/>
    <w:uiPriority w:val="99"/>
    <w:rsid w:val="00CB0664"/>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FDE4D0"/>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styleId="DarkList">
    <w:name w:val="Dark List"/>
    <w:basedOn w:val="TableNormal"/>
    <w:uiPriority w:val="99"/>
    <w:rsid w:val="00CB0664"/>
    <w:rPr>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000000"/>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000000"/>
      </w:tcPr>
    </w:tblStylePr>
    <w:tblStylePr w:type="firstCol">
      <w:rPr>
        <w:rFonts w:cs="Times New Roman"/>
      </w:rPr>
      <w:tblPr/>
      <w:tcPr>
        <w:tcBorders>
          <w:top w:val="nil"/>
          <w:left w:val="nil"/>
          <w:bottom w:val="nil"/>
          <w:right w:val="single" w:sz="18" w:space="0" w:color="FFFFFF"/>
          <w:insideH w:val="nil"/>
          <w:insideV w:val="nil"/>
        </w:tcBorders>
        <w:shd w:val="clear" w:color="auto" w:fill="000000"/>
      </w:tcPr>
    </w:tblStylePr>
    <w:tblStylePr w:type="lastCol">
      <w:rPr>
        <w:rFonts w:cs="Times New Roman"/>
      </w:rPr>
      <w:tblPr/>
      <w:tcPr>
        <w:tcBorders>
          <w:top w:val="nil"/>
          <w:left w:val="single" w:sz="18" w:space="0" w:color="FFFFFF"/>
          <w:bottom w:val="nil"/>
          <w:right w:val="nil"/>
          <w:insideH w:val="nil"/>
          <w:insideV w:val="nil"/>
        </w:tcBorders>
        <w:shd w:val="clear" w:color="auto" w:fill="000000"/>
      </w:tcPr>
    </w:tblStylePr>
    <w:tblStylePr w:type="band1Vert">
      <w:rPr>
        <w:rFonts w:cs="Times New Roman"/>
      </w:rPr>
      <w:tblPr/>
      <w:tcPr>
        <w:tcBorders>
          <w:top w:val="nil"/>
          <w:left w:val="nil"/>
          <w:bottom w:val="nil"/>
          <w:right w:val="nil"/>
          <w:insideH w:val="nil"/>
          <w:insideV w:val="nil"/>
        </w:tcBorders>
        <w:shd w:val="clear" w:color="auto" w:fill="000000"/>
      </w:tcPr>
    </w:tblStylePr>
    <w:tblStylePr w:type="band1Horz">
      <w:rPr>
        <w:rFonts w:cs="Times New Roman"/>
      </w:rPr>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99"/>
    <w:rsid w:val="00CB0664"/>
    <w:rPr>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4F81B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43F60"/>
      </w:tcPr>
    </w:tblStylePr>
    <w:tblStylePr w:type="firstCol">
      <w:rPr>
        <w:rFonts w:cs="Times New Roman"/>
      </w:rPr>
      <w:tblPr/>
      <w:tcPr>
        <w:tcBorders>
          <w:top w:val="nil"/>
          <w:left w:val="nil"/>
          <w:bottom w:val="nil"/>
          <w:right w:val="single" w:sz="18" w:space="0" w:color="FFFFFF"/>
          <w:insideH w:val="nil"/>
          <w:insideV w:val="nil"/>
        </w:tcBorders>
        <w:shd w:val="clear" w:color="auto" w:fill="365F91"/>
      </w:tcPr>
    </w:tblStylePr>
    <w:tblStylePr w:type="lastCol">
      <w:rPr>
        <w:rFonts w:cs="Times New Roman"/>
      </w:rPr>
      <w:tblPr/>
      <w:tcPr>
        <w:tcBorders>
          <w:top w:val="nil"/>
          <w:left w:val="single" w:sz="18" w:space="0" w:color="FFFFFF"/>
          <w:bottom w:val="nil"/>
          <w:right w:val="nil"/>
          <w:insideH w:val="nil"/>
          <w:insideV w:val="nil"/>
        </w:tcBorders>
        <w:shd w:val="clear" w:color="auto" w:fill="365F91"/>
      </w:tcPr>
    </w:tblStylePr>
    <w:tblStylePr w:type="band1Vert">
      <w:rPr>
        <w:rFonts w:cs="Times New Roman"/>
      </w:rPr>
      <w:tblPr/>
      <w:tcPr>
        <w:tcBorders>
          <w:top w:val="nil"/>
          <w:left w:val="nil"/>
          <w:bottom w:val="nil"/>
          <w:right w:val="nil"/>
          <w:insideH w:val="nil"/>
          <w:insideV w:val="nil"/>
        </w:tcBorders>
        <w:shd w:val="clear" w:color="auto" w:fill="365F91"/>
      </w:tcPr>
    </w:tblStylePr>
    <w:tblStylePr w:type="band1Horz">
      <w:rPr>
        <w:rFonts w:cs="Times New Roman"/>
      </w:rPr>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99"/>
    <w:rsid w:val="00CB0664"/>
    <w:rPr>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C0504D"/>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622423"/>
      </w:tcPr>
    </w:tblStylePr>
    <w:tblStylePr w:type="firstCol">
      <w:rPr>
        <w:rFonts w:cs="Times New Roman"/>
      </w:rPr>
      <w:tblPr/>
      <w:tcPr>
        <w:tcBorders>
          <w:top w:val="nil"/>
          <w:left w:val="nil"/>
          <w:bottom w:val="nil"/>
          <w:right w:val="single" w:sz="18" w:space="0" w:color="FFFFFF"/>
          <w:insideH w:val="nil"/>
          <w:insideV w:val="nil"/>
        </w:tcBorders>
        <w:shd w:val="clear" w:color="auto" w:fill="943634"/>
      </w:tcPr>
    </w:tblStylePr>
    <w:tblStylePr w:type="lastCol">
      <w:rPr>
        <w:rFonts w:cs="Times New Roman"/>
      </w:rPr>
      <w:tblPr/>
      <w:tcPr>
        <w:tcBorders>
          <w:top w:val="nil"/>
          <w:left w:val="single" w:sz="18" w:space="0" w:color="FFFFFF"/>
          <w:bottom w:val="nil"/>
          <w:right w:val="nil"/>
          <w:insideH w:val="nil"/>
          <w:insideV w:val="nil"/>
        </w:tcBorders>
        <w:shd w:val="clear" w:color="auto" w:fill="943634"/>
      </w:tcPr>
    </w:tblStylePr>
    <w:tblStylePr w:type="band1Vert">
      <w:rPr>
        <w:rFonts w:cs="Times New Roman"/>
      </w:rPr>
      <w:tblPr/>
      <w:tcPr>
        <w:tcBorders>
          <w:top w:val="nil"/>
          <w:left w:val="nil"/>
          <w:bottom w:val="nil"/>
          <w:right w:val="nil"/>
          <w:insideH w:val="nil"/>
          <w:insideV w:val="nil"/>
        </w:tcBorders>
        <w:shd w:val="clear" w:color="auto" w:fill="943634"/>
      </w:tcPr>
    </w:tblStylePr>
    <w:tblStylePr w:type="band1Horz">
      <w:rPr>
        <w:rFonts w:cs="Times New Roman"/>
      </w:rPr>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99"/>
    <w:rsid w:val="00CB0664"/>
    <w:rPr>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9BBB59"/>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4E6128"/>
      </w:tcPr>
    </w:tblStylePr>
    <w:tblStylePr w:type="firstCol">
      <w:rPr>
        <w:rFonts w:cs="Times New Roman"/>
      </w:rPr>
      <w:tblPr/>
      <w:tcPr>
        <w:tcBorders>
          <w:top w:val="nil"/>
          <w:left w:val="nil"/>
          <w:bottom w:val="nil"/>
          <w:right w:val="single" w:sz="18" w:space="0" w:color="FFFFFF"/>
          <w:insideH w:val="nil"/>
          <w:insideV w:val="nil"/>
        </w:tcBorders>
        <w:shd w:val="clear" w:color="auto" w:fill="76923C"/>
      </w:tcPr>
    </w:tblStylePr>
    <w:tblStylePr w:type="lastCol">
      <w:rPr>
        <w:rFonts w:cs="Times New Roman"/>
      </w:rPr>
      <w:tblPr/>
      <w:tcPr>
        <w:tcBorders>
          <w:top w:val="nil"/>
          <w:left w:val="single" w:sz="18" w:space="0" w:color="FFFFFF"/>
          <w:bottom w:val="nil"/>
          <w:right w:val="nil"/>
          <w:insideH w:val="nil"/>
          <w:insideV w:val="nil"/>
        </w:tcBorders>
        <w:shd w:val="clear" w:color="auto" w:fill="76923C"/>
      </w:tcPr>
    </w:tblStylePr>
    <w:tblStylePr w:type="band1Vert">
      <w:rPr>
        <w:rFonts w:cs="Times New Roman"/>
      </w:rPr>
      <w:tblPr/>
      <w:tcPr>
        <w:tcBorders>
          <w:top w:val="nil"/>
          <w:left w:val="nil"/>
          <w:bottom w:val="nil"/>
          <w:right w:val="nil"/>
          <w:insideH w:val="nil"/>
          <w:insideV w:val="nil"/>
        </w:tcBorders>
        <w:shd w:val="clear" w:color="auto" w:fill="76923C"/>
      </w:tcPr>
    </w:tblStylePr>
    <w:tblStylePr w:type="band1Horz">
      <w:rPr>
        <w:rFonts w:cs="Times New Roman"/>
      </w:rPr>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99"/>
    <w:rsid w:val="00CB0664"/>
    <w:rPr>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8064A2"/>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3F3151"/>
      </w:tcPr>
    </w:tblStylePr>
    <w:tblStylePr w:type="firstCol">
      <w:rPr>
        <w:rFonts w:cs="Times New Roman"/>
      </w:rPr>
      <w:tblPr/>
      <w:tcPr>
        <w:tcBorders>
          <w:top w:val="nil"/>
          <w:left w:val="nil"/>
          <w:bottom w:val="nil"/>
          <w:right w:val="single" w:sz="18" w:space="0" w:color="FFFFFF"/>
          <w:insideH w:val="nil"/>
          <w:insideV w:val="nil"/>
        </w:tcBorders>
        <w:shd w:val="clear" w:color="auto" w:fill="5F497A"/>
      </w:tcPr>
    </w:tblStylePr>
    <w:tblStylePr w:type="lastCol">
      <w:rPr>
        <w:rFonts w:cs="Times New Roman"/>
      </w:rPr>
      <w:tblPr/>
      <w:tcPr>
        <w:tcBorders>
          <w:top w:val="nil"/>
          <w:left w:val="single" w:sz="18" w:space="0" w:color="FFFFFF"/>
          <w:bottom w:val="nil"/>
          <w:right w:val="nil"/>
          <w:insideH w:val="nil"/>
          <w:insideV w:val="nil"/>
        </w:tcBorders>
        <w:shd w:val="clear" w:color="auto" w:fill="5F497A"/>
      </w:tcPr>
    </w:tblStylePr>
    <w:tblStylePr w:type="band1Vert">
      <w:rPr>
        <w:rFonts w:cs="Times New Roman"/>
      </w:rPr>
      <w:tblPr/>
      <w:tcPr>
        <w:tcBorders>
          <w:top w:val="nil"/>
          <w:left w:val="nil"/>
          <w:bottom w:val="nil"/>
          <w:right w:val="nil"/>
          <w:insideH w:val="nil"/>
          <w:insideV w:val="nil"/>
        </w:tcBorders>
        <w:shd w:val="clear" w:color="auto" w:fill="5F497A"/>
      </w:tcPr>
    </w:tblStylePr>
    <w:tblStylePr w:type="band1Horz">
      <w:rPr>
        <w:rFonts w:cs="Times New Roman"/>
      </w:rPr>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99"/>
    <w:rsid w:val="00CB0664"/>
    <w:rPr>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4BACC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205867"/>
      </w:tcPr>
    </w:tblStylePr>
    <w:tblStylePr w:type="firstCol">
      <w:rPr>
        <w:rFonts w:cs="Times New Roman"/>
      </w:rPr>
      <w:tblPr/>
      <w:tcPr>
        <w:tcBorders>
          <w:top w:val="nil"/>
          <w:left w:val="nil"/>
          <w:bottom w:val="nil"/>
          <w:right w:val="single" w:sz="18" w:space="0" w:color="FFFFFF"/>
          <w:insideH w:val="nil"/>
          <w:insideV w:val="nil"/>
        </w:tcBorders>
        <w:shd w:val="clear" w:color="auto" w:fill="31849B"/>
      </w:tcPr>
    </w:tblStylePr>
    <w:tblStylePr w:type="lastCol">
      <w:rPr>
        <w:rFonts w:cs="Times New Roman"/>
      </w:rPr>
      <w:tblPr/>
      <w:tcPr>
        <w:tcBorders>
          <w:top w:val="nil"/>
          <w:left w:val="single" w:sz="18" w:space="0" w:color="FFFFFF"/>
          <w:bottom w:val="nil"/>
          <w:right w:val="nil"/>
          <w:insideH w:val="nil"/>
          <w:insideV w:val="nil"/>
        </w:tcBorders>
        <w:shd w:val="clear" w:color="auto" w:fill="31849B"/>
      </w:tcPr>
    </w:tblStylePr>
    <w:tblStylePr w:type="band1Vert">
      <w:rPr>
        <w:rFonts w:cs="Times New Roman"/>
      </w:rPr>
      <w:tblPr/>
      <w:tcPr>
        <w:tcBorders>
          <w:top w:val="nil"/>
          <w:left w:val="nil"/>
          <w:bottom w:val="nil"/>
          <w:right w:val="nil"/>
          <w:insideH w:val="nil"/>
          <w:insideV w:val="nil"/>
        </w:tcBorders>
        <w:shd w:val="clear" w:color="auto" w:fill="31849B"/>
      </w:tcPr>
    </w:tblStylePr>
    <w:tblStylePr w:type="band1Horz">
      <w:rPr>
        <w:rFonts w:cs="Times New Roman"/>
      </w:rPr>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99"/>
    <w:rsid w:val="00CB0664"/>
    <w:rPr>
      <w:color w:val="FFFFFF"/>
      <w:sz w:val="20"/>
      <w:szCs w:val="20"/>
    </w:rPr>
    <w:tblPr>
      <w:tblStyleRowBandSize w:val="1"/>
      <w:tblStyleColBandSize w:val="1"/>
      <w:tblInd w:w="0" w:type="dxa"/>
      <w:tblCellMar>
        <w:top w:w="0" w:type="dxa"/>
        <w:left w:w="108" w:type="dxa"/>
        <w:bottom w:w="0" w:type="dxa"/>
        <w:right w:w="108" w:type="dxa"/>
      </w:tblCellMar>
    </w:tblPr>
    <w:tcPr>
      <w:shd w:val="clear" w:color="auto" w:fill="F79646"/>
    </w:tcPr>
    <w:tblStylePr w:type="firstRow">
      <w:rPr>
        <w:rFonts w:cs="Times New Roman"/>
        <w:b/>
        <w:bCs/>
      </w:rPr>
      <w:tblPr/>
      <w:tcPr>
        <w:tcBorders>
          <w:top w:val="nil"/>
          <w:left w:val="nil"/>
          <w:bottom w:val="single" w:sz="18" w:space="0" w:color="FFFFFF"/>
          <w:right w:val="nil"/>
          <w:insideH w:val="nil"/>
          <w:insideV w:val="nil"/>
        </w:tcBorders>
        <w:shd w:val="clear" w:color="auto" w:fill="000000"/>
      </w:tcPr>
    </w:tblStylePr>
    <w:tblStylePr w:type="lastRow">
      <w:rPr>
        <w:rFonts w:cs="Times New Roman"/>
      </w:rPr>
      <w:tblPr/>
      <w:tcPr>
        <w:tcBorders>
          <w:top w:val="single" w:sz="18" w:space="0" w:color="FFFFFF"/>
          <w:left w:val="nil"/>
          <w:bottom w:val="nil"/>
          <w:right w:val="nil"/>
          <w:insideH w:val="nil"/>
          <w:insideV w:val="nil"/>
        </w:tcBorders>
        <w:shd w:val="clear" w:color="auto" w:fill="974706"/>
      </w:tcPr>
    </w:tblStylePr>
    <w:tblStylePr w:type="firstCol">
      <w:rPr>
        <w:rFonts w:cs="Times New Roman"/>
      </w:rPr>
      <w:tblPr/>
      <w:tcPr>
        <w:tcBorders>
          <w:top w:val="nil"/>
          <w:left w:val="nil"/>
          <w:bottom w:val="nil"/>
          <w:right w:val="single" w:sz="18" w:space="0" w:color="FFFFFF"/>
          <w:insideH w:val="nil"/>
          <w:insideV w:val="nil"/>
        </w:tcBorders>
        <w:shd w:val="clear" w:color="auto" w:fill="E36C0A"/>
      </w:tcPr>
    </w:tblStylePr>
    <w:tblStylePr w:type="lastCol">
      <w:rPr>
        <w:rFonts w:cs="Times New Roman"/>
      </w:rPr>
      <w:tblPr/>
      <w:tcPr>
        <w:tcBorders>
          <w:top w:val="nil"/>
          <w:left w:val="single" w:sz="18" w:space="0" w:color="FFFFFF"/>
          <w:bottom w:val="nil"/>
          <w:right w:val="nil"/>
          <w:insideH w:val="nil"/>
          <w:insideV w:val="nil"/>
        </w:tcBorders>
        <w:shd w:val="clear" w:color="auto" w:fill="E36C0A"/>
      </w:tcPr>
    </w:tblStylePr>
    <w:tblStylePr w:type="band1Vert">
      <w:rPr>
        <w:rFonts w:cs="Times New Roman"/>
      </w:rPr>
      <w:tblPr/>
      <w:tcPr>
        <w:tcBorders>
          <w:top w:val="nil"/>
          <w:left w:val="nil"/>
          <w:bottom w:val="nil"/>
          <w:right w:val="nil"/>
          <w:insideH w:val="nil"/>
          <w:insideV w:val="nil"/>
        </w:tcBorders>
        <w:shd w:val="clear" w:color="auto" w:fill="E36C0A"/>
      </w:tcPr>
    </w:tblStylePr>
    <w:tblStylePr w:type="band1Horz">
      <w:rPr>
        <w:rFonts w:cs="Times New Roman"/>
      </w:rPr>
      <w:tblPr/>
      <w:tcPr>
        <w:tcBorders>
          <w:top w:val="nil"/>
          <w:left w:val="nil"/>
          <w:bottom w:val="nil"/>
          <w:right w:val="nil"/>
          <w:insideH w:val="nil"/>
          <w:insideV w:val="nil"/>
        </w:tcBorders>
        <w:shd w:val="clear" w:color="auto" w:fill="E36C0A"/>
      </w:tcPr>
    </w:tblStylePr>
  </w:style>
  <w:style w:type="table" w:styleId="ColorfulShading">
    <w:name w:val="Colorful Shading"/>
    <w:basedOn w:val="TableNormal"/>
    <w:uiPriority w:val="99"/>
    <w:rsid w:val="00CB0664"/>
    <w:rPr>
      <w:color w:val="000000"/>
      <w:sz w:val="20"/>
      <w:szCs w:val="20"/>
    </w:rPr>
    <w:tblPr>
      <w:tblStyleRowBandSize w:val="1"/>
      <w:tblStyleColBandSize w:val="1"/>
      <w:tblInd w:w="0" w:type="dxa"/>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CellMar>
        <w:top w:w="0" w:type="dxa"/>
        <w:left w:w="108" w:type="dxa"/>
        <w:bottom w:w="0" w:type="dxa"/>
        <w:right w:w="108" w:type="dxa"/>
      </w:tblCellMar>
    </w:tblPr>
    <w:tcPr>
      <w:shd w:val="clear" w:color="auto" w:fill="E6E6E6"/>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000000"/>
      </w:tcPr>
    </w:tblStylePr>
    <w:tblStylePr w:type="firstCol">
      <w:rPr>
        <w:rFonts w:cs="Times New Roman"/>
        <w:color w:val="FFFFFF"/>
      </w:rPr>
      <w:tblPr/>
      <w:tcPr>
        <w:tcBorders>
          <w:top w:val="nil"/>
          <w:left w:val="nil"/>
          <w:bottom w:val="nil"/>
          <w:right w:val="nil"/>
          <w:insideH w:val="single" w:sz="4" w:space="0" w:color="000000"/>
          <w:insideV w:val="nil"/>
        </w:tcBorders>
        <w:shd w:val="clear" w:color="auto" w:fill="000000"/>
      </w:tcPr>
    </w:tblStylePr>
    <w:tblStylePr w:type="lastCol">
      <w:rPr>
        <w:rFonts w:cs="Times New Roman"/>
        <w:color w:val="FFFFFF"/>
      </w:rPr>
      <w:tblPr/>
      <w:tcPr>
        <w:tcBorders>
          <w:top w:val="nil"/>
          <w:left w:val="nil"/>
          <w:bottom w:val="nil"/>
          <w:right w:val="nil"/>
          <w:insideH w:val="nil"/>
          <w:insideV w:val="nil"/>
        </w:tcBorders>
        <w:shd w:val="clear" w:color="auto" w:fill="000000"/>
      </w:tcPr>
    </w:tblStylePr>
    <w:tblStylePr w:type="band1Vert">
      <w:rPr>
        <w:rFonts w:cs="Times New Roman"/>
      </w:rPr>
      <w:tblPr/>
      <w:tcPr>
        <w:shd w:val="clear" w:color="auto" w:fill="999999"/>
      </w:tcPr>
    </w:tblStylePr>
    <w:tblStylePr w:type="band1Horz">
      <w:rPr>
        <w:rFonts w:cs="Times New Roman"/>
      </w:rPr>
      <w:tblPr/>
      <w:tcPr>
        <w:shd w:val="clear" w:color="auto" w:fill="808080"/>
      </w:tcPr>
    </w:tblStylePr>
    <w:tblStylePr w:type="neCell">
      <w:rPr>
        <w:rFonts w:cs="Times New Roman"/>
        <w:color w:val="000000"/>
      </w:rPr>
    </w:tblStylePr>
    <w:tblStylePr w:type="nwCell">
      <w:rPr>
        <w:rFonts w:cs="Times New Roman"/>
        <w:color w:val="000000"/>
      </w:rPr>
    </w:tblStylePr>
  </w:style>
  <w:style w:type="table" w:styleId="ColorfulShading-Accent1">
    <w:name w:val="Colorful Shading Accent 1"/>
    <w:basedOn w:val="TableNormal"/>
    <w:uiPriority w:val="99"/>
    <w:rsid w:val="00CB0664"/>
    <w:rPr>
      <w:color w:val="000000"/>
      <w:sz w:val="20"/>
      <w:szCs w:val="20"/>
    </w:rPr>
    <w:tblPr>
      <w:tblStyleRowBandSize w:val="1"/>
      <w:tblStyleColBandSize w:val="1"/>
      <w:tblInd w:w="0" w:type="dxa"/>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CellMar>
        <w:top w:w="0" w:type="dxa"/>
        <w:left w:w="108" w:type="dxa"/>
        <w:bottom w:w="0" w:type="dxa"/>
        <w:right w:w="108" w:type="dxa"/>
      </w:tblCellMar>
    </w:tblPr>
    <w:tcPr>
      <w:shd w:val="clear" w:color="auto" w:fill="EDF2F8"/>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C4C74"/>
      </w:tcPr>
    </w:tblStylePr>
    <w:tblStylePr w:type="firstCol">
      <w:rPr>
        <w:rFonts w:cs="Times New Roman"/>
        <w:color w:val="FFFFFF"/>
      </w:rPr>
      <w:tblPr/>
      <w:tcPr>
        <w:tcBorders>
          <w:top w:val="nil"/>
          <w:left w:val="nil"/>
          <w:bottom w:val="nil"/>
          <w:right w:val="nil"/>
          <w:insideH w:val="single" w:sz="4" w:space="0" w:color="2C4C74"/>
          <w:insideV w:val="nil"/>
        </w:tcBorders>
        <w:shd w:val="clear" w:color="auto" w:fill="2C4C74"/>
      </w:tcPr>
    </w:tblStylePr>
    <w:tblStylePr w:type="lastCol">
      <w:rPr>
        <w:rFonts w:cs="Times New Roman"/>
        <w:color w:val="FFFFFF"/>
      </w:rPr>
      <w:tblPr/>
      <w:tcPr>
        <w:tcBorders>
          <w:top w:val="nil"/>
          <w:left w:val="nil"/>
          <w:bottom w:val="nil"/>
          <w:right w:val="nil"/>
          <w:insideH w:val="nil"/>
          <w:insideV w:val="nil"/>
        </w:tcBorders>
        <w:shd w:val="clear" w:color="auto" w:fill="2C4C74"/>
      </w:tcPr>
    </w:tblStylePr>
    <w:tblStylePr w:type="band1Vert">
      <w:rPr>
        <w:rFonts w:cs="Times New Roman"/>
      </w:rPr>
      <w:tblPr/>
      <w:tcPr>
        <w:shd w:val="clear" w:color="auto" w:fill="B8CCE4"/>
      </w:tcPr>
    </w:tblStylePr>
    <w:tblStylePr w:type="band1Horz">
      <w:rPr>
        <w:rFonts w:cs="Times New Roman"/>
      </w:rPr>
      <w:tblPr/>
      <w:tcPr>
        <w:shd w:val="clear" w:color="auto" w:fill="A7BFDE"/>
      </w:tcPr>
    </w:tblStylePr>
    <w:tblStylePr w:type="neCell">
      <w:rPr>
        <w:rFonts w:cs="Times New Roman"/>
        <w:color w:val="000000"/>
      </w:rPr>
    </w:tblStylePr>
    <w:tblStylePr w:type="nwCell">
      <w:rPr>
        <w:rFonts w:cs="Times New Roman"/>
        <w:color w:val="000000"/>
      </w:rPr>
    </w:tblStylePr>
  </w:style>
  <w:style w:type="table" w:styleId="ColorfulShading-Accent2">
    <w:name w:val="Colorful Shading Accent 2"/>
    <w:basedOn w:val="TableNormal"/>
    <w:uiPriority w:val="99"/>
    <w:rsid w:val="00CB0664"/>
    <w:rPr>
      <w:color w:val="000000"/>
      <w:sz w:val="20"/>
      <w:szCs w:val="20"/>
    </w:rPr>
    <w:tblPr>
      <w:tblStyleRowBandSize w:val="1"/>
      <w:tblStyleColBandSize w:val="1"/>
      <w:tblInd w:w="0" w:type="dxa"/>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CellMar>
        <w:top w:w="0" w:type="dxa"/>
        <w:left w:w="108" w:type="dxa"/>
        <w:bottom w:w="0" w:type="dxa"/>
        <w:right w:w="108" w:type="dxa"/>
      </w:tblCellMar>
    </w:tblPr>
    <w:tcPr>
      <w:shd w:val="clear" w:color="auto" w:fill="F8EDED"/>
    </w:tcPr>
    <w:tblStylePr w:type="firstRow">
      <w:rPr>
        <w:rFonts w:cs="Times New Roman"/>
        <w:b/>
        <w:bCs/>
      </w:rPr>
      <w:tblPr/>
      <w:tcPr>
        <w:tcBorders>
          <w:top w:val="nil"/>
          <w:left w:val="nil"/>
          <w:bottom w:val="single" w:sz="24" w:space="0" w:color="C0504D"/>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772C2A"/>
      </w:tcPr>
    </w:tblStylePr>
    <w:tblStylePr w:type="firstCol">
      <w:rPr>
        <w:rFonts w:cs="Times New Roman"/>
        <w:color w:val="FFFFFF"/>
      </w:rPr>
      <w:tblPr/>
      <w:tcPr>
        <w:tcBorders>
          <w:top w:val="nil"/>
          <w:left w:val="nil"/>
          <w:bottom w:val="nil"/>
          <w:right w:val="nil"/>
          <w:insideH w:val="single" w:sz="4" w:space="0" w:color="772C2A"/>
          <w:insideV w:val="nil"/>
        </w:tcBorders>
        <w:shd w:val="clear" w:color="auto" w:fill="772C2A"/>
      </w:tcPr>
    </w:tblStylePr>
    <w:tblStylePr w:type="lastCol">
      <w:rPr>
        <w:rFonts w:cs="Times New Roman"/>
        <w:color w:val="FFFFFF"/>
      </w:rPr>
      <w:tblPr/>
      <w:tcPr>
        <w:tcBorders>
          <w:top w:val="nil"/>
          <w:left w:val="nil"/>
          <w:bottom w:val="nil"/>
          <w:right w:val="nil"/>
          <w:insideH w:val="nil"/>
          <w:insideV w:val="nil"/>
        </w:tcBorders>
        <w:shd w:val="clear" w:color="auto" w:fill="772C2A"/>
      </w:tcPr>
    </w:tblStylePr>
    <w:tblStylePr w:type="band1Vert">
      <w:rPr>
        <w:rFonts w:cs="Times New Roman"/>
      </w:rPr>
      <w:tblPr/>
      <w:tcPr>
        <w:shd w:val="clear" w:color="auto" w:fill="E5B8B7"/>
      </w:tcPr>
    </w:tblStylePr>
    <w:tblStylePr w:type="band1Horz">
      <w:rPr>
        <w:rFonts w:cs="Times New Roman"/>
      </w:rPr>
      <w:tblPr/>
      <w:tcPr>
        <w:shd w:val="clear" w:color="auto" w:fill="DFA7A6"/>
      </w:tcPr>
    </w:tblStylePr>
    <w:tblStylePr w:type="neCell">
      <w:rPr>
        <w:rFonts w:cs="Times New Roman"/>
        <w:color w:val="000000"/>
      </w:rPr>
    </w:tblStylePr>
    <w:tblStylePr w:type="nwCell">
      <w:rPr>
        <w:rFonts w:cs="Times New Roman"/>
        <w:color w:val="000000"/>
      </w:rPr>
    </w:tblStylePr>
  </w:style>
  <w:style w:type="table" w:styleId="ColorfulShading-Accent3">
    <w:name w:val="Colorful Shading Accent 3"/>
    <w:basedOn w:val="TableNormal"/>
    <w:uiPriority w:val="99"/>
    <w:rsid w:val="00CB0664"/>
    <w:rPr>
      <w:color w:val="000000"/>
      <w:sz w:val="20"/>
      <w:szCs w:val="20"/>
    </w:rPr>
    <w:tblPr>
      <w:tblStyleRowBandSize w:val="1"/>
      <w:tblStyleColBandSize w:val="1"/>
      <w:tblInd w:w="0" w:type="dxa"/>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CellMar>
        <w:top w:w="0" w:type="dxa"/>
        <w:left w:w="108" w:type="dxa"/>
        <w:bottom w:w="0" w:type="dxa"/>
        <w:right w:w="108" w:type="dxa"/>
      </w:tblCellMar>
    </w:tblPr>
    <w:tcPr>
      <w:shd w:val="clear" w:color="auto" w:fill="F5F8EE"/>
    </w:tcPr>
    <w:tblStylePr w:type="firstRow">
      <w:rPr>
        <w:rFonts w:cs="Times New Roman"/>
        <w:b/>
        <w:bCs/>
      </w:rPr>
      <w:tblPr/>
      <w:tcPr>
        <w:tcBorders>
          <w:top w:val="nil"/>
          <w:left w:val="nil"/>
          <w:bottom w:val="single" w:sz="24" w:space="0" w:color="8064A2"/>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5E7530"/>
      </w:tcPr>
    </w:tblStylePr>
    <w:tblStylePr w:type="firstCol">
      <w:rPr>
        <w:rFonts w:cs="Times New Roman"/>
        <w:color w:val="FFFFFF"/>
      </w:rPr>
      <w:tblPr/>
      <w:tcPr>
        <w:tcBorders>
          <w:top w:val="nil"/>
          <w:left w:val="nil"/>
          <w:bottom w:val="nil"/>
          <w:right w:val="nil"/>
          <w:insideH w:val="single" w:sz="4" w:space="0" w:color="5E7530"/>
          <w:insideV w:val="nil"/>
        </w:tcBorders>
        <w:shd w:val="clear" w:color="auto" w:fill="5E7530"/>
      </w:tcPr>
    </w:tblStylePr>
    <w:tblStylePr w:type="lastCol">
      <w:rPr>
        <w:rFonts w:cs="Times New Roman"/>
        <w:color w:val="FFFFFF"/>
      </w:rPr>
      <w:tblPr/>
      <w:tcPr>
        <w:tcBorders>
          <w:top w:val="nil"/>
          <w:left w:val="nil"/>
          <w:bottom w:val="nil"/>
          <w:right w:val="nil"/>
          <w:insideH w:val="nil"/>
          <w:insideV w:val="nil"/>
        </w:tcBorders>
        <w:shd w:val="clear" w:color="auto" w:fill="5E7530"/>
      </w:tcPr>
    </w:tblStylePr>
    <w:tblStylePr w:type="band1Vert">
      <w:rPr>
        <w:rFonts w:cs="Times New Roman"/>
      </w:rPr>
      <w:tblPr/>
      <w:tcPr>
        <w:shd w:val="clear" w:color="auto" w:fill="D6E3BC"/>
      </w:tcPr>
    </w:tblStylePr>
    <w:tblStylePr w:type="band1Horz">
      <w:rPr>
        <w:rFonts w:cs="Times New Roman"/>
      </w:rPr>
      <w:tblPr/>
      <w:tcPr>
        <w:shd w:val="clear" w:color="auto" w:fill="CDDDAC"/>
      </w:tcPr>
    </w:tblStylePr>
  </w:style>
  <w:style w:type="table" w:styleId="ColorfulShading-Accent4">
    <w:name w:val="Colorful Shading Accent 4"/>
    <w:basedOn w:val="TableNormal"/>
    <w:uiPriority w:val="99"/>
    <w:rsid w:val="00CB0664"/>
    <w:rPr>
      <w:color w:val="000000"/>
      <w:sz w:val="20"/>
      <w:szCs w:val="20"/>
    </w:rPr>
    <w:tblPr>
      <w:tblStyleRowBandSize w:val="1"/>
      <w:tblStyleColBandSize w:val="1"/>
      <w:tblInd w:w="0" w:type="dxa"/>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CellMar>
        <w:top w:w="0" w:type="dxa"/>
        <w:left w:w="108" w:type="dxa"/>
        <w:bottom w:w="0" w:type="dxa"/>
        <w:right w:w="108" w:type="dxa"/>
      </w:tblCellMar>
    </w:tblPr>
    <w:tcPr>
      <w:shd w:val="clear" w:color="auto" w:fill="F2EFF6"/>
    </w:tcPr>
    <w:tblStylePr w:type="firstRow">
      <w:rPr>
        <w:rFonts w:cs="Times New Roman"/>
        <w:b/>
        <w:bCs/>
      </w:rPr>
      <w:tblPr/>
      <w:tcPr>
        <w:tcBorders>
          <w:top w:val="nil"/>
          <w:left w:val="nil"/>
          <w:bottom w:val="single" w:sz="24" w:space="0" w:color="9BBB59"/>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4C3B62"/>
      </w:tcPr>
    </w:tblStylePr>
    <w:tblStylePr w:type="firstCol">
      <w:rPr>
        <w:rFonts w:cs="Times New Roman"/>
        <w:color w:val="FFFFFF"/>
      </w:rPr>
      <w:tblPr/>
      <w:tcPr>
        <w:tcBorders>
          <w:top w:val="nil"/>
          <w:left w:val="nil"/>
          <w:bottom w:val="nil"/>
          <w:right w:val="nil"/>
          <w:insideH w:val="single" w:sz="4" w:space="0" w:color="4C3B62"/>
          <w:insideV w:val="nil"/>
        </w:tcBorders>
        <w:shd w:val="clear" w:color="auto" w:fill="4C3B62"/>
      </w:tcPr>
    </w:tblStylePr>
    <w:tblStylePr w:type="lastCol">
      <w:rPr>
        <w:rFonts w:cs="Times New Roman"/>
        <w:color w:val="FFFFFF"/>
      </w:rPr>
      <w:tblPr/>
      <w:tcPr>
        <w:tcBorders>
          <w:top w:val="nil"/>
          <w:left w:val="nil"/>
          <w:bottom w:val="nil"/>
          <w:right w:val="nil"/>
          <w:insideH w:val="nil"/>
          <w:insideV w:val="nil"/>
        </w:tcBorders>
        <w:shd w:val="clear" w:color="auto" w:fill="4C3B62"/>
      </w:tcPr>
    </w:tblStylePr>
    <w:tblStylePr w:type="band1Vert">
      <w:rPr>
        <w:rFonts w:cs="Times New Roman"/>
      </w:rPr>
      <w:tblPr/>
      <w:tcPr>
        <w:shd w:val="clear" w:color="auto" w:fill="CCC0D9"/>
      </w:tcPr>
    </w:tblStylePr>
    <w:tblStylePr w:type="band1Horz">
      <w:rPr>
        <w:rFonts w:cs="Times New Roman"/>
      </w:rPr>
      <w:tblPr/>
      <w:tcPr>
        <w:shd w:val="clear" w:color="auto" w:fill="BFB1D0"/>
      </w:tcPr>
    </w:tblStylePr>
    <w:tblStylePr w:type="neCell">
      <w:rPr>
        <w:rFonts w:cs="Times New Roman"/>
        <w:color w:val="000000"/>
      </w:rPr>
    </w:tblStylePr>
    <w:tblStylePr w:type="nwCell">
      <w:rPr>
        <w:rFonts w:cs="Times New Roman"/>
        <w:color w:val="000000"/>
      </w:rPr>
    </w:tblStylePr>
  </w:style>
  <w:style w:type="table" w:styleId="ColorfulShading-Accent5">
    <w:name w:val="Colorful Shading Accent 5"/>
    <w:basedOn w:val="TableNormal"/>
    <w:uiPriority w:val="99"/>
    <w:rsid w:val="00CB0664"/>
    <w:rPr>
      <w:color w:val="000000"/>
      <w:sz w:val="20"/>
      <w:szCs w:val="20"/>
    </w:rPr>
    <w:tblPr>
      <w:tblStyleRowBandSize w:val="1"/>
      <w:tblStyleColBandSize w:val="1"/>
      <w:tblInd w:w="0" w:type="dxa"/>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CellMar>
        <w:top w:w="0" w:type="dxa"/>
        <w:left w:w="108" w:type="dxa"/>
        <w:bottom w:w="0" w:type="dxa"/>
        <w:right w:w="108" w:type="dxa"/>
      </w:tblCellMar>
    </w:tblPr>
    <w:tcPr>
      <w:shd w:val="clear" w:color="auto" w:fill="EDF6F9"/>
    </w:tcPr>
    <w:tblStylePr w:type="firstRow">
      <w:rPr>
        <w:rFonts w:cs="Times New Roman"/>
        <w:b/>
        <w:bCs/>
      </w:rPr>
      <w:tblPr/>
      <w:tcPr>
        <w:tcBorders>
          <w:top w:val="nil"/>
          <w:left w:val="nil"/>
          <w:bottom w:val="single" w:sz="24" w:space="0" w:color="F7964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276A7C"/>
      </w:tcPr>
    </w:tblStylePr>
    <w:tblStylePr w:type="firstCol">
      <w:rPr>
        <w:rFonts w:cs="Times New Roman"/>
        <w:color w:val="FFFFFF"/>
      </w:rPr>
      <w:tblPr/>
      <w:tcPr>
        <w:tcBorders>
          <w:top w:val="nil"/>
          <w:left w:val="nil"/>
          <w:bottom w:val="nil"/>
          <w:right w:val="nil"/>
          <w:insideH w:val="single" w:sz="4" w:space="0" w:color="276A7C"/>
          <w:insideV w:val="nil"/>
        </w:tcBorders>
        <w:shd w:val="clear" w:color="auto" w:fill="276A7C"/>
      </w:tcPr>
    </w:tblStylePr>
    <w:tblStylePr w:type="lastCol">
      <w:rPr>
        <w:rFonts w:cs="Times New Roman"/>
        <w:color w:val="FFFFFF"/>
      </w:rPr>
      <w:tblPr/>
      <w:tcPr>
        <w:tcBorders>
          <w:top w:val="nil"/>
          <w:left w:val="nil"/>
          <w:bottom w:val="nil"/>
          <w:right w:val="nil"/>
          <w:insideH w:val="nil"/>
          <w:insideV w:val="nil"/>
        </w:tcBorders>
        <w:shd w:val="clear" w:color="auto" w:fill="276A7C"/>
      </w:tcPr>
    </w:tblStylePr>
    <w:tblStylePr w:type="band1Vert">
      <w:rPr>
        <w:rFonts w:cs="Times New Roman"/>
      </w:rPr>
      <w:tblPr/>
      <w:tcPr>
        <w:shd w:val="clear" w:color="auto" w:fill="B6DDE8"/>
      </w:tcPr>
    </w:tblStylePr>
    <w:tblStylePr w:type="band1Horz">
      <w:rPr>
        <w:rFonts w:cs="Times New Roman"/>
      </w:rPr>
      <w:tblPr/>
      <w:tcPr>
        <w:shd w:val="clear" w:color="auto" w:fill="A5D5E2"/>
      </w:tcPr>
    </w:tblStylePr>
    <w:tblStylePr w:type="neCell">
      <w:rPr>
        <w:rFonts w:cs="Times New Roman"/>
        <w:color w:val="000000"/>
      </w:rPr>
    </w:tblStylePr>
    <w:tblStylePr w:type="nwCell">
      <w:rPr>
        <w:rFonts w:cs="Times New Roman"/>
        <w:color w:val="000000"/>
      </w:rPr>
    </w:tblStylePr>
  </w:style>
  <w:style w:type="table" w:styleId="ColorfulShading-Accent6">
    <w:name w:val="Colorful Shading Accent 6"/>
    <w:basedOn w:val="TableNormal"/>
    <w:uiPriority w:val="99"/>
    <w:rsid w:val="00CB0664"/>
    <w:rPr>
      <w:color w:val="000000"/>
      <w:sz w:val="20"/>
      <w:szCs w:val="2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rFonts w:cs="Times New Roman"/>
        <w:b/>
        <w:bCs/>
      </w:rPr>
      <w:tblPr/>
      <w:tcPr>
        <w:tcBorders>
          <w:top w:val="nil"/>
          <w:left w:val="nil"/>
          <w:bottom w:val="single" w:sz="24" w:space="0" w:color="4BACC6"/>
          <w:right w:val="nil"/>
          <w:insideH w:val="nil"/>
          <w:insideV w:val="nil"/>
        </w:tcBorders>
        <w:shd w:val="clear" w:color="auto" w:fill="FFFFFF"/>
      </w:tcPr>
    </w:tblStylePr>
    <w:tblStylePr w:type="lastRow">
      <w:rPr>
        <w:rFonts w:cs="Times New Roman"/>
        <w:b/>
        <w:bCs/>
        <w:color w:val="FFFFFF"/>
      </w:rPr>
      <w:tblPr/>
      <w:tcPr>
        <w:tcBorders>
          <w:top w:val="single" w:sz="6" w:space="0" w:color="FFFFFF"/>
        </w:tcBorders>
        <w:shd w:val="clear" w:color="auto" w:fill="B65608"/>
      </w:tcPr>
    </w:tblStylePr>
    <w:tblStylePr w:type="firstCol">
      <w:rPr>
        <w:rFonts w:cs="Times New Roman"/>
        <w:color w:val="FFFFFF"/>
      </w:rPr>
      <w:tblPr/>
      <w:tcPr>
        <w:tcBorders>
          <w:top w:val="nil"/>
          <w:left w:val="nil"/>
          <w:bottom w:val="nil"/>
          <w:right w:val="nil"/>
          <w:insideH w:val="single" w:sz="4" w:space="0" w:color="B65608"/>
          <w:insideV w:val="nil"/>
        </w:tcBorders>
        <w:shd w:val="clear" w:color="auto" w:fill="B65608"/>
      </w:tcPr>
    </w:tblStylePr>
    <w:tblStylePr w:type="lastCol">
      <w:rPr>
        <w:rFonts w:cs="Times New Roman"/>
        <w:color w:val="FFFFFF"/>
      </w:rPr>
      <w:tblPr/>
      <w:tcPr>
        <w:tcBorders>
          <w:top w:val="nil"/>
          <w:left w:val="nil"/>
          <w:bottom w:val="nil"/>
          <w:right w:val="nil"/>
          <w:insideH w:val="nil"/>
          <w:insideV w:val="nil"/>
        </w:tcBorders>
        <w:shd w:val="clear" w:color="auto" w:fill="B65608"/>
      </w:tcPr>
    </w:tblStylePr>
    <w:tblStylePr w:type="band1Vert">
      <w:rPr>
        <w:rFonts w:cs="Times New Roman"/>
      </w:rPr>
      <w:tblPr/>
      <w:tcPr>
        <w:shd w:val="clear" w:color="auto" w:fill="FBD4B4"/>
      </w:tcPr>
    </w:tblStylePr>
    <w:tblStylePr w:type="band1Horz">
      <w:rPr>
        <w:rFonts w:cs="Times New Roman"/>
      </w:rPr>
      <w:tblPr/>
      <w:tcPr>
        <w:shd w:val="clear" w:color="auto" w:fill="FBCAA2"/>
      </w:tcPr>
    </w:tblStylePr>
    <w:tblStylePr w:type="neCell">
      <w:rPr>
        <w:rFonts w:cs="Times New Roman"/>
        <w:color w:val="000000"/>
      </w:rPr>
    </w:tblStylePr>
    <w:tblStylePr w:type="nwCell">
      <w:rPr>
        <w:rFonts w:cs="Times New Roman"/>
        <w:color w:val="000000"/>
      </w:rPr>
    </w:tblStylePr>
  </w:style>
  <w:style w:type="table" w:styleId="ColorfulList">
    <w:name w:val="Colorful List"/>
    <w:basedOn w:val="TableNormal"/>
    <w:uiPriority w:val="99"/>
    <w:rsid w:val="00CB0664"/>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C0C0C0"/>
      </w:tcPr>
    </w:tblStylePr>
    <w:tblStylePr w:type="band1Horz">
      <w:rPr>
        <w:rFonts w:cs="Times New Roman"/>
      </w:rPr>
      <w:tblPr/>
      <w:tcPr>
        <w:shd w:val="clear" w:color="auto" w:fill="CCCCCC"/>
      </w:tcPr>
    </w:tblStylePr>
  </w:style>
  <w:style w:type="table" w:styleId="ColorfulList-Accent1">
    <w:name w:val="Colorful List Accent 1"/>
    <w:basedOn w:val="TableNormal"/>
    <w:uiPriority w:val="99"/>
    <w:rsid w:val="00CB0664"/>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DF2F8"/>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3DFEE"/>
      </w:tcPr>
    </w:tblStylePr>
    <w:tblStylePr w:type="band1Horz">
      <w:rPr>
        <w:rFonts w:cs="Times New Roman"/>
      </w:rPr>
      <w:tblPr/>
      <w:tcPr>
        <w:shd w:val="clear" w:color="auto" w:fill="DBE5F1"/>
      </w:tcPr>
    </w:tblStylePr>
  </w:style>
  <w:style w:type="table" w:styleId="ColorfulList-Accent2">
    <w:name w:val="Colorful List Accent 2"/>
    <w:basedOn w:val="TableNormal"/>
    <w:uiPriority w:val="99"/>
    <w:rsid w:val="00CB0664"/>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F8EDED"/>
    </w:tcPr>
    <w:tblStylePr w:type="firstRow">
      <w:rPr>
        <w:rFonts w:cs="Times New Roman"/>
        <w:b/>
        <w:bCs/>
        <w:color w:val="FFFFFF"/>
      </w:rPr>
      <w:tblPr/>
      <w:tcPr>
        <w:tcBorders>
          <w:bottom w:val="single" w:sz="12" w:space="0" w:color="FFFFFF"/>
        </w:tcBorders>
        <w:shd w:val="clear" w:color="auto" w:fill="9E3A38"/>
      </w:tcPr>
    </w:tblStylePr>
    <w:tblStylePr w:type="lastRow">
      <w:rPr>
        <w:rFonts w:cs="Times New Roman"/>
        <w:b/>
        <w:bCs/>
        <w:color w:val="9E3A38"/>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FD3D2"/>
      </w:tcPr>
    </w:tblStylePr>
    <w:tblStylePr w:type="band1Horz">
      <w:rPr>
        <w:rFonts w:cs="Times New Roman"/>
      </w:rPr>
      <w:tblPr/>
      <w:tcPr>
        <w:shd w:val="clear" w:color="auto" w:fill="F2DBDB"/>
      </w:tcPr>
    </w:tblStylePr>
  </w:style>
  <w:style w:type="table" w:styleId="ColorfulList-Accent3">
    <w:name w:val="Colorful List Accent 3"/>
    <w:basedOn w:val="TableNormal"/>
    <w:uiPriority w:val="99"/>
    <w:rsid w:val="00CB0664"/>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F5F8EE"/>
    </w:tcPr>
    <w:tblStylePr w:type="firstRow">
      <w:rPr>
        <w:rFonts w:cs="Times New Roman"/>
        <w:b/>
        <w:bCs/>
        <w:color w:val="FFFFFF"/>
      </w:rPr>
      <w:tblPr/>
      <w:tcPr>
        <w:tcBorders>
          <w:bottom w:val="single" w:sz="12" w:space="0" w:color="FFFFFF"/>
        </w:tcBorders>
        <w:shd w:val="clear" w:color="auto" w:fill="664E82"/>
      </w:tcPr>
    </w:tblStylePr>
    <w:tblStylePr w:type="lastRow">
      <w:rPr>
        <w:rFonts w:cs="Times New Roman"/>
        <w:b/>
        <w:bCs/>
        <w:color w:val="664E82"/>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E6EED5"/>
      </w:tcPr>
    </w:tblStylePr>
    <w:tblStylePr w:type="band1Horz">
      <w:rPr>
        <w:rFonts w:cs="Times New Roman"/>
      </w:rPr>
      <w:tblPr/>
      <w:tcPr>
        <w:shd w:val="clear" w:color="auto" w:fill="EAF1DD"/>
      </w:tcPr>
    </w:tblStylePr>
  </w:style>
  <w:style w:type="table" w:styleId="ColorfulList-Accent4">
    <w:name w:val="Colorful List Accent 4"/>
    <w:basedOn w:val="TableNormal"/>
    <w:uiPriority w:val="99"/>
    <w:rsid w:val="00CB0664"/>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F2EFF6"/>
    </w:tcPr>
    <w:tblStylePr w:type="firstRow">
      <w:rPr>
        <w:rFonts w:cs="Times New Roman"/>
        <w:b/>
        <w:bCs/>
        <w:color w:val="FFFFFF"/>
      </w:rPr>
      <w:tblPr/>
      <w:tcPr>
        <w:tcBorders>
          <w:bottom w:val="single" w:sz="12" w:space="0" w:color="FFFFFF"/>
        </w:tcBorders>
        <w:shd w:val="clear" w:color="auto" w:fill="7E9C40"/>
      </w:tcPr>
    </w:tblStylePr>
    <w:tblStylePr w:type="lastRow">
      <w:rPr>
        <w:rFonts w:cs="Times New Roman"/>
        <w:b/>
        <w:bCs/>
        <w:color w:val="7E9C40"/>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FD8E8"/>
      </w:tcPr>
    </w:tblStylePr>
    <w:tblStylePr w:type="band1Horz">
      <w:rPr>
        <w:rFonts w:cs="Times New Roman"/>
      </w:rPr>
      <w:tblPr/>
      <w:tcPr>
        <w:shd w:val="clear" w:color="auto" w:fill="E5DFEC"/>
      </w:tcPr>
    </w:tblStylePr>
  </w:style>
  <w:style w:type="table" w:styleId="ColorfulList-Accent5">
    <w:name w:val="Colorful List Accent 5"/>
    <w:basedOn w:val="TableNormal"/>
    <w:uiPriority w:val="99"/>
    <w:rsid w:val="00CB0664"/>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DF6F9"/>
    </w:tcPr>
    <w:tblStylePr w:type="firstRow">
      <w:rPr>
        <w:rFonts w:cs="Times New Roman"/>
        <w:b/>
        <w:bCs/>
        <w:color w:val="FFFFFF"/>
      </w:rPr>
      <w:tblPr/>
      <w:tcPr>
        <w:tcBorders>
          <w:bottom w:val="single" w:sz="12" w:space="0" w:color="FFFFFF"/>
        </w:tcBorders>
        <w:shd w:val="clear" w:color="auto" w:fill="F2730A"/>
      </w:tcPr>
    </w:tblStylePr>
    <w:tblStylePr w:type="lastRow">
      <w:rPr>
        <w:rFonts w:cs="Times New Roman"/>
        <w:b/>
        <w:bCs/>
        <w:color w:val="F2730A"/>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D2EAF1"/>
      </w:tcPr>
    </w:tblStylePr>
    <w:tblStylePr w:type="band1Horz">
      <w:rPr>
        <w:rFonts w:cs="Times New Roman"/>
      </w:rPr>
      <w:tblPr/>
      <w:tcPr>
        <w:shd w:val="clear" w:color="auto" w:fill="DAEEF3"/>
      </w:tcPr>
    </w:tblStylePr>
  </w:style>
  <w:style w:type="table" w:styleId="ColorfulList-Accent6">
    <w:name w:val="Colorful List Accent 6"/>
    <w:basedOn w:val="TableNormal"/>
    <w:uiPriority w:val="99"/>
    <w:rsid w:val="00CB0664"/>
    <w:rPr>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FEF4EC"/>
    </w:tcPr>
    <w:tblStylePr w:type="firstRow">
      <w:rPr>
        <w:rFonts w:cs="Times New Roman"/>
        <w:b/>
        <w:bCs/>
        <w:color w:val="FFFFFF"/>
      </w:rPr>
      <w:tblPr/>
      <w:tcPr>
        <w:tcBorders>
          <w:bottom w:val="single" w:sz="12" w:space="0" w:color="FFFFFF"/>
        </w:tcBorders>
        <w:shd w:val="clear" w:color="auto" w:fill="348DA5"/>
      </w:tcPr>
    </w:tblStylePr>
    <w:tblStylePr w:type="lastRow">
      <w:rPr>
        <w:rFonts w:cs="Times New Roman"/>
        <w:b/>
        <w:bCs/>
        <w:color w:val="348DA5"/>
      </w:rPr>
      <w:tblPr/>
      <w:tcPr>
        <w:tcBorders>
          <w:top w:val="single" w:sz="12" w:space="0" w:color="000000"/>
        </w:tcBorders>
        <w:shd w:val="clear" w:color="auto" w:fill="FFFFFF"/>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nil"/>
          <w:left w:val="nil"/>
          <w:bottom w:val="nil"/>
          <w:right w:val="nil"/>
          <w:insideH w:val="nil"/>
          <w:insideV w:val="nil"/>
        </w:tcBorders>
        <w:shd w:val="clear" w:color="auto" w:fill="FDE4D0"/>
      </w:tcPr>
    </w:tblStylePr>
    <w:tblStylePr w:type="band1Horz">
      <w:rPr>
        <w:rFonts w:cs="Times New Roman"/>
      </w:rPr>
      <w:tblPr/>
      <w:tcPr>
        <w:shd w:val="clear" w:color="auto" w:fill="FDE9D9"/>
      </w:tcPr>
    </w:tblStylePr>
  </w:style>
  <w:style w:type="table" w:styleId="ColorfulGrid">
    <w:name w:val="Colorful Grid"/>
    <w:basedOn w:val="TableNormal"/>
    <w:uiPriority w:val="99"/>
    <w:rsid w:val="00CB0664"/>
    <w:rPr>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rFonts w:cs="Times New Roman"/>
        <w:b/>
        <w:bCs/>
      </w:rPr>
      <w:tblPr/>
      <w:tcPr>
        <w:shd w:val="clear" w:color="auto" w:fill="999999"/>
      </w:tcPr>
    </w:tblStylePr>
    <w:tblStylePr w:type="lastRow">
      <w:rPr>
        <w:rFonts w:cs="Times New Roman"/>
        <w:b/>
        <w:bCs/>
        <w:color w:val="000000"/>
      </w:rPr>
      <w:tblPr/>
      <w:tcPr>
        <w:shd w:val="clear" w:color="auto" w:fill="999999"/>
      </w:tcPr>
    </w:tblStylePr>
    <w:tblStylePr w:type="firstCol">
      <w:rPr>
        <w:rFonts w:cs="Times New Roman"/>
        <w:color w:val="FFFFFF"/>
      </w:rPr>
      <w:tblPr/>
      <w:tcPr>
        <w:shd w:val="clear" w:color="auto" w:fill="000000"/>
      </w:tcPr>
    </w:tblStylePr>
    <w:tblStylePr w:type="lastCol">
      <w:rPr>
        <w:rFonts w:cs="Times New Roman"/>
        <w:color w:val="FFFFFF"/>
      </w:rPr>
      <w:tblPr/>
      <w:tcPr>
        <w:shd w:val="clear" w:color="auto" w:fill="000000"/>
      </w:tcPr>
    </w:tblStylePr>
    <w:tblStylePr w:type="band1Vert">
      <w:rPr>
        <w:rFonts w:cs="Times New Roman"/>
      </w:rPr>
      <w:tblPr/>
      <w:tcPr>
        <w:shd w:val="clear" w:color="auto" w:fill="808080"/>
      </w:tcPr>
    </w:tblStylePr>
    <w:tblStylePr w:type="band1Horz">
      <w:rPr>
        <w:rFonts w:cs="Times New Roman"/>
      </w:rPr>
      <w:tblPr/>
      <w:tcPr>
        <w:shd w:val="clear" w:color="auto" w:fill="808080"/>
      </w:tcPr>
    </w:tblStylePr>
  </w:style>
  <w:style w:type="table" w:styleId="ColorfulGrid-Accent1">
    <w:name w:val="Colorful Grid Accent 1"/>
    <w:basedOn w:val="TableNormal"/>
    <w:uiPriority w:val="99"/>
    <w:rsid w:val="00CB0664"/>
    <w:rPr>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rFonts w:cs="Times New Roman"/>
        <w:b/>
        <w:bCs/>
      </w:rPr>
      <w:tblPr/>
      <w:tcPr>
        <w:shd w:val="clear" w:color="auto" w:fill="B8CCE4"/>
      </w:tcPr>
    </w:tblStylePr>
    <w:tblStylePr w:type="lastRow">
      <w:rPr>
        <w:rFonts w:cs="Times New Roman"/>
        <w:b/>
        <w:bCs/>
        <w:color w:val="000000"/>
      </w:rPr>
      <w:tblPr/>
      <w:tcPr>
        <w:shd w:val="clear" w:color="auto" w:fill="B8CCE4"/>
      </w:tcPr>
    </w:tblStylePr>
    <w:tblStylePr w:type="firstCol">
      <w:rPr>
        <w:rFonts w:cs="Times New Roman"/>
        <w:color w:val="FFFFFF"/>
      </w:rPr>
      <w:tblPr/>
      <w:tcPr>
        <w:shd w:val="clear" w:color="auto" w:fill="365F91"/>
      </w:tcPr>
    </w:tblStylePr>
    <w:tblStylePr w:type="lastCol">
      <w:rPr>
        <w:rFonts w:cs="Times New Roman"/>
        <w:color w:val="FFFFFF"/>
      </w:rPr>
      <w:tblPr/>
      <w:tcPr>
        <w:shd w:val="clear" w:color="auto" w:fill="365F91"/>
      </w:tcPr>
    </w:tblStylePr>
    <w:tblStylePr w:type="band1Vert">
      <w:rPr>
        <w:rFonts w:cs="Times New Roman"/>
      </w:rPr>
      <w:tblPr/>
      <w:tcPr>
        <w:shd w:val="clear" w:color="auto" w:fill="A7BFDE"/>
      </w:tcPr>
    </w:tblStylePr>
    <w:tblStylePr w:type="band1Horz">
      <w:rPr>
        <w:rFonts w:cs="Times New Roman"/>
      </w:rPr>
      <w:tblPr/>
      <w:tcPr>
        <w:shd w:val="clear" w:color="auto" w:fill="A7BFDE"/>
      </w:tcPr>
    </w:tblStylePr>
  </w:style>
  <w:style w:type="table" w:styleId="ColorfulGrid-Accent2">
    <w:name w:val="Colorful Grid Accent 2"/>
    <w:basedOn w:val="TableNormal"/>
    <w:uiPriority w:val="99"/>
    <w:rsid w:val="00CB0664"/>
    <w:rPr>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rFonts w:cs="Times New Roman"/>
        <w:b/>
        <w:bCs/>
      </w:rPr>
      <w:tblPr/>
      <w:tcPr>
        <w:shd w:val="clear" w:color="auto" w:fill="E5B8B7"/>
      </w:tcPr>
    </w:tblStylePr>
    <w:tblStylePr w:type="lastRow">
      <w:rPr>
        <w:rFonts w:cs="Times New Roman"/>
        <w:b/>
        <w:bCs/>
        <w:color w:val="000000"/>
      </w:rPr>
      <w:tblPr/>
      <w:tcPr>
        <w:shd w:val="clear" w:color="auto" w:fill="E5B8B7"/>
      </w:tcPr>
    </w:tblStylePr>
    <w:tblStylePr w:type="firstCol">
      <w:rPr>
        <w:rFonts w:cs="Times New Roman"/>
        <w:color w:val="FFFFFF"/>
      </w:rPr>
      <w:tblPr/>
      <w:tcPr>
        <w:shd w:val="clear" w:color="auto" w:fill="943634"/>
      </w:tcPr>
    </w:tblStylePr>
    <w:tblStylePr w:type="lastCol">
      <w:rPr>
        <w:rFonts w:cs="Times New Roman"/>
        <w:color w:val="FFFFFF"/>
      </w:rPr>
      <w:tblPr/>
      <w:tcPr>
        <w:shd w:val="clear" w:color="auto" w:fill="943634"/>
      </w:tc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table" w:styleId="ColorfulGrid-Accent3">
    <w:name w:val="Colorful Grid Accent 3"/>
    <w:basedOn w:val="TableNormal"/>
    <w:uiPriority w:val="99"/>
    <w:rsid w:val="00CB0664"/>
    <w:rPr>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AF1DD"/>
    </w:tcPr>
    <w:tblStylePr w:type="firstRow">
      <w:rPr>
        <w:rFonts w:cs="Times New Roman"/>
        <w:b/>
        <w:bCs/>
      </w:rPr>
      <w:tblPr/>
      <w:tcPr>
        <w:shd w:val="clear" w:color="auto" w:fill="D6E3BC"/>
      </w:tcPr>
    </w:tblStylePr>
    <w:tblStylePr w:type="lastRow">
      <w:rPr>
        <w:rFonts w:cs="Times New Roman"/>
        <w:b/>
        <w:bCs/>
        <w:color w:val="000000"/>
      </w:rPr>
      <w:tblPr/>
      <w:tcPr>
        <w:shd w:val="clear" w:color="auto" w:fill="D6E3BC"/>
      </w:tcPr>
    </w:tblStylePr>
    <w:tblStylePr w:type="firstCol">
      <w:rPr>
        <w:rFonts w:cs="Times New Roman"/>
        <w:color w:val="FFFFFF"/>
      </w:rPr>
      <w:tblPr/>
      <w:tcPr>
        <w:shd w:val="clear" w:color="auto" w:fill="76923C"/>
      </w:tcPr>
    </w:tblStylePr>
    <w:tblStylePr w:type="lastCol">
      <w:rPr>
        <w:rFonts w:cs="Times New Roman"/>
        <w:color w:val="FFFFFF"/>
      </w:rPr>
      <w:tblPr/>
      <w:tcPr>
        <w:shd w:val="clear" w:color="auto" w:fill="76923C"/>
      </w:tcPr>
    </w:tblStylePr>
    <w:tblStylePr w:type="band1Vert">
      <w:rPr>
        <w:rFonts w:cs="Times New Roman"/>
      </w:rPr>
      <w:tblPr/>
      <w:tcPr>
        <w:shd w:val="clear" w:color="auto" w:fill="CDDDAC"/>
      </w:tcPr>
    </w:tblStylePr>
    <w:tblStylePr w:type="band1Horz">
      <w:rPr>
        <w:rFonts w:cs="Times New Roman"/>
      </w:rPr>
      <w:tblPr/>
      <w:tcPr>
        <w:shd w:val="clear" w:color="auto" w:fill="CDDDAC"/>
      </w:tcPr>
    </w:tblStylePr>
  </w:style>
  <w:style w:type="table" w:styleId="ColorfulGrid-Accent4">
    <w:name w:val="Colorful Grid Accent 4"/>
    <w:basedOn w:val="TableNormal"/>
    <w:uiPriority w:val="99"/>
    <w:rsid w:val="00CB0664"/>
    <w:rPr>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E5DFEC"/>
    </w:tcPr>
    <w:tblStylePr w:type="firstRow">
      <w:rPr>
        <w:rFonts w:cs="Times New Roman"/>
        <w:b/>
        <w:bCs/>
      </w:rPr>
      <w:tblPr/>
      <w:tcPr>
        <w:shd w:val="clear" w:color="auto" w:fill="CCC0D9"/>
      </w:tcPr>
    </w:tblStylePr>
    <w:tblStylePr w:type="lastRow">
      <w:rPr>
        <w:rFonts w:cs="Times New Roman"/>
        <w:b/>
        <w:bCs/>
        <w:color w:val="000000"/>
      </w:rPr>
      <w:tblPr/>
      <w:tcPr>
        <w:shd w:val="clear" w:color="auto" w:fill="CCC0D9"/>
      </w:tcPr>
    </w:tblStylePr>
    <w:tblStylePr w:type="firstCol">
      <w:rPr>
        <w:rFonts w:cs="Times New Roman"/>
        <w:color w:val="FFFFFF"/>
      </w:rPr>
      <w:tblPr/>
      <w:tcPr>
        <w:shd w:val="clear" w:color="auto" w:fill="5F497A"/>
      </w:tcPr>
    </w:tblStylePr>
    <w:tblStylePr w:type="lastCol">
      <w:rPr>
        <w:rFonts w:cs="Times New Roman"/>
        <w:color w:val="FFFFFF"/>
      </w:rPr>
      <w:tblPr/>
      <w:tcPr>
        <w:shd w:val="clear" w:color="auto" w:fill="5F497A"/>
      </w:tcPr>
    </w:tblStylePr>
    <w:tblStylePr w:type="band1Vert">
      <w:rPr>
        <w:rFonts w:cs="Times New Roman"/>
      </w:rPr>
      <w:tblPr/>
      <w:tcPr>
        <w:shd w:val="clear" w:color="auto" w:fill="BFB1D0"/>
      </w:tcPr>
    </w:tblStylePr>
    <w:tblStylePr w:type="band1Horz">
      <w:rPr>
        <w:rFonts w:cs="Times New Roman"/>
      </w:rPr>
      <w:tblPr/>
      <w:tcPr>
        <w:shd w:val="clear" w:color="auto" w:fill="BFB1D0"/>
      </w:tcPr>
    </w:tblStylePr>
  </w:style>
  <w:style w:type="table" w:styleId="ColorfulGrid-Accent5">
    <w:name w:val="Colorful Grid Accent 5"/>
    <w:basedOn w:val="TableNormal"/>
    <w:uiPriority w:val="99"/>
    <w:rsid w:val="00CB0664"/>
    <w:rPr>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rFonts w:cs="Times New Roman"/>
        <w:b/>
        <w:bCs/>
      </w:rPr>
      <w:tblPr/>
      <w:tcPr>
        <w:shd w:val="clear" w:color="auto" w:fill="B6DDE8"/>
      </w:tcPr>
    </w:tblStylePr>
    <w:tblStylePr w:type="lastRow">
      <w:rPr>
        <w:rFonts w:cs="Times New Roman"/>
        <w:b/>
        <w:bCs/>
        <w:color w:val="000000"/>
      </w:rPr>
      <w:tblPr/>
      <w:tcPr>
        <w:shd w:val="clear" w:color="auto" w:fill="B6DDE8"/>
      </w:tcPr>
    </w:tblStylePr>
    <w:tblStylePr w:type="firstCol">
      <w:rPr>
        <w:rFonts w:cs="Times New Roman"/>
        <w:color w:val="FFFFFF"/>
      </w:rPr>
      <w:tblPr/>
      <w:tcPr>
        <w:shd w:val="clear" w:color="auto" w:fill="31849B"/>
      </w:tcPr>
    </w:tblStylePr>
    <w:tblStylePr w:type="lastCol">
      <w:rPr>
        <w:rFonts w:cs="Times New Roman"/>
        <w:color w:val="FFFFFF"/>
      </w:rPr>
      <w:tblPr/>
      <w:tcPr>
        <w:shd w:val="clear" w:color="auto" w:fill="31849B"/>
      </w:tc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styleId="ColorfulGrid-Accent6">
    <w:name w:val="Colorful Grid Accent 6"/>
    <w:basedOn w:val="TableNormal"/>
    <w:uiPriority w:val="99"/>
    <w:rsid w:val="00CB0664"/>
    <w:rPr>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DE9D9"/>
    </w:tcPr>
    <w:tblStylePr w:type="firstRow">
      <w:rPr>
        <w:rFonts w:cs="Times New Roman"/>
        <w:b/>
        <w:bCs/>
      </w:rPr>
      <w:tblPr/>
      <w:tcPr>
        <w:shd w:val="clear" w:color="auto" w:fill="FBD4B4"/>
      </w:tcPr>
    </w:tblStylePr>
    <w:tblStylePr w:type="lastRow">
      <w:rPr>
        <w:rFonts w:cs="Times New Roman"/>
        <w:b/>
        <w:bCs/>
        <w:color w:val="000000"/>
      </w:rPr>
      <w:tblPr/>
      <w:tcPr>
        <w:shd w:val="clear" w:color="auto" w:fill="FBD4B4"/>
      </w:tcPr>
    </w:tblStylePr>
    <w:tblStylePr w:type="firstCol">
      <w:rPr>
        <w:rFonts w:cs="Times New Roman"/>
        <w:color w:val="FFFFFF"/>
      </w:rPr>
      <w:tblPr/>
      <w:tcPr>
        <w:shd w:val="clear" w:color="auto" w:fill="E36C0A"/>
      </w:tcPr>
    </w:tblStylePr>
    <w:tblStylePr w:type="lastCol">
      <w:rPr>
        <w:rFonts w:cs="Times New Roman"/>
        <w:color w:val="FFFFFF"/>
      </w:rPr>
      <w:tblPr/>
      <w:tcPr>
        <w:shd w:val="clear" w:color="auto" w:fill="E36C0A"/>
      </w:tcPr>
    </w:tblStylePr>
    <w:tblStylePr w:type="band1Vert">
      <w:rPr>
        <w:rFonts w:cs="Times New Roman"/>
      </w:rPr>
      <w:tblPr/>
      <w:tcPr>
        <w:shd w:val="clear" w:color="auto" w:fill="FBCAA2"/>
      </w:tcPr>
    </w:tblStylePr>
    <w:tblStylePr w:type="band1Horz">
      <w:rPr>
        <w:rFonts w:cs="Times New Roman"/>
      </w:rPr>
      <w:tblPr/>
      <w:tcPr>
        <w:shd w:val="clear" w:color="auto" w:fill="FBCAA2"/>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138</TotalTime>
  <Pages>8</Pages>
  <Words>8164</Words>
  <Characters>4654</Characters>
  <Application>Microsoft Office Outlook</Application>
  <DocSecurity>0</DocSecurity>
  <Lines>0</Lines>
  <Paragraphs>0</Paragraphs>
  <ScaleCrop>false</ScaleCrop>
  <Company>Image&amp;Matros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Admin</cp:lastModifiedBy>
  <cp:revision>49</cp:revision>
  <cp:lastPrinted>2025-01-23T10:18:00Z</cp:lastPrinted>
  <dcterms:created xsi:type="dcterms:W3CDTF">2025-01-20T11:35:00Z</dcterms:created>
  <dcterms:modified xsi:type="dcterms:W3CDTF">2025-02-26T10:23:00Z</dcterms:modified>
</cp:coreProperties>
</file>